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Akolade Shittu</w:t>
      </w:r>
    </w:p>
    <w:p>
      <w:r>
        <w:t>📍 Lagos, Nigeria | 📧 aw.shittu@yahoo.com | 📞 +234 916 372 8675</w:t>
      </w:r>
    </w:p>
    <w:p>
      <w:pPr>
        <w:pStyle w:val="Heading1"/>
      </w:pPr>
      <w:r>
        <w:t>Profile</w:t>
      </w:r>
    </w:p>
    <w:p>
      <w:r>
        <w:t>Passionate and motivated Flutter &amp; Web Developer with a strong foundation in frontend technologies and growing expertise in cross-platform mobile development. Skilled in building responsive web applications and mobile apps with Flutter/Dart. Adaptable, quick to learn, and committed to delivering user-friendly, scalable, and high-performance solutions. Actively seeking a remote Flutter developer role to contribute to impactful projects while expanding technical skills.</w:t>
      </w:r>
    </w:p>
    <w:p>
      <w:pPr>
        <w:pStyle w:val="Heading1"/>
      </w:pPr>
      <w:r>
        <w:t>Skills &amp; Competencies</w:t>
      </w:r>
    </w:p>
    <w:p>
      <w:pPr>
        <w:pStyle w:val="Heading2"/>
      </w:pPr>
      <w:r>
        <w:t>Technical Skills</w:t>
      </w:r>
    </w:p>
    <w:p>
      <w:r>
        <w:t>- Flutter &amp; Dart – Cross-platform mobile app development (iOS &amp; Android)</w:t>
        <w:br/>
        <w:t>- React.js, Vue.js, JavaScript (ES6+) – Web application development</w:t>
        <w:br/>
        <w:t>- HTML5, CSS3, SASS – Responsive web design &amp; UI implementation</w:t>
        <w:br/>
        <w:t>- API integration – RESTful services, JSON handling</w:t>
        <w:br/>
        <w:t>- Git &amp; GitHub – Version control &amp; collaborative development</w:t>
        <w:br/>
        <w:t>- App optimization &amp; debugging – Web &amp; mobile performance</w:t>
      </w:r>
    </w:p>
    <w:p>
      <w:pPr>
        <w:pStyle w:val="Heading2"/>
      </w:pPr>
      <w:r>
        <w:t>Soft Skills</w:t>
      </w:r>
    </w:p>
    <w:p>
      <w:r>
        <w:t>- Strong communication &amp; teamwork abilities</w:t>
        <w:br/>
        <w:t>- Problem-solving mindset with analytical thinking</w:t>
        <w:br/>
        <w:t>- Creativity in UI/UX implementation</w:t>
        <w:br/>
        <w:t>- Eagerness to learn and adapt quickly</w:t>
      </w:r>
    </w:p>
    <w:p>
      <w:pPr>
        <w:pStyle w:val="Heading1"/>
      </w:pPr>
      <w:r>
        <w:t>Education</w:t>
      </w:r>
    </w:p>
    <w:p>
      <w:r>
        <w:t>Advanced Diploma in Software Engineering (ADSE)</w:t>
        <w:br/>
        <w:t>📍 Aptech Nigeria, Lagos | Expected Graduation: 2026</w:t>
      </w:r>
    </w:p>
    <w:p>
      <w:r>
        <w:t>High School Diploma</w:t>
        <w:br/>
        <w:t>📍 Princeton College, Lagos | Graduated: July 2024</w:t>
      </w:r>
    </w:p>
    <w:p>
      <w:pPr>
        <w:pStyle w:val="Heading1"/>
      </w:pPr>
      <w:r>
        <w:t>Projects &amp; Experience</w:t>
      </w:r>
    </w:p>
    <w:p>
      <w:r>
        <w:t>- Flutter Weather App (Personal Project): Developed a cross-platform weather app using Flutter and Dart. Integrated a public weather API to display live forecasts. Implemented clean UI with Material Design principles.</w:t>
        <w:br/>
        <w:br/>
        <w:t>- Flutter To-Do Mobile App (Personal Project): Created a task management mobile app with Flutter. Features include task creation, local storage, and responsive UI.</w:t>
        <w:br/>
        <w:br/>
        <w:t>- Personal Portfolio Website: Built a portfolio site showcasing web and mobile development projects using React.js.</w:t>
        <w:br/>
        <w:br/>
        <w:t>- Small Business Landing Page: Designed and developed a fully responsive landing page for a local business using HTML, CSS, and JavaScript.</w:t>
        <w:br/>
        <w:br/>
        <w:t>- GitHub Contributions: Actively contributing to open-source repositories to sharpen coding and collaborative development skills.</w:t>
      </w:r>
    </w:p>
    <w:p>
      <w:pPr>
        <w:pStyle w:val="Heading1"/>
      </w:pPr>
      <w:r>
        <w:t>Languages</w:t>
      </w:r>
    </w:p>
    <w:p>
      <w:r>
        <w:t>English – Proficient (C2 Level)</w:t>
      </w:r>
    </w:p>
    <w:p>
      <w:pPr>
        <w:pStyle w:val="Heading1"/>
      </w:pPr>
      <w:r>
        <w:t>Hobbies &amp; Interests</w:t>
      </w:r>
    </w:p>
    <w:p>
      <w:r>
        <w:t>- Exploring new technologies (Flutter, mobile frameworks)</w:t>
        <w:br/>
        <w:t>- UI/UX design trends</w:t>
        <w:br/>
        <w:t>- Playing football and video games</w:t>
        <w:br/>
        <w:t>- Open-source contributions</w:t>
      </w:r>
    </w:p>
    <w:p>
      <w:pPr>
        <w:pStyle w:val="Heading1"/>
      </w:pPr>
      <w:r>
        <w:t>Availability</w:t>
      </w:r>
    </w:p>
    <w:p>
      <w:r>
        <w:t>Open to remote entry-level Flutter developer roles, internships, or mentorship opportunities in mobile and web development.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