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1F71" w:rsidRDefault="00D61F71" w:rsidP="00801BEF">
      <w:pPr>
        <w:spacing w:after="0" w:line="240" w:lineRule="auto"/>
        <w:rPr>
          <w:rFonts w:eastAsia="Times New Roman"/>
          <w:b/>
          <w:sz w:val="20"/>
          <w:szCs w:val="20"/>
        </w:rPr>
      </w:pPr>
    </w:p>
    <w:p w:rsidR="005C0E20" w:rsidRPr="00D61F71" w:rsidRDefault="001249B0" w:rsidP="00DA6864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D61F71">
        <w:rPr>
          <w:rFonts w:eastAsia="Times New Roman"/>
          <w:b/>
          <w:sz w:val="28"/>
          <w:szCs w:val="28"/>
        </w:rPr>
        <w:t>OLANREWAJU KABIR OLADIPUPO</w:t>
      </w:r>
    </w:p>
    <w:p w:rsidR="005C0E20" w:rsidRPr="008B2655" w:rsidRDefault="001249B0" w:rsidP="00DA6864">
      <w:pPr>
        <w:spacing w:after="0" w:line="240" w:lineRule="auto"/>
        <w:jc w:val="center"/>
        <w:rPr>
          <w:rFonts w:eastAsia="Times New Roman"/>
          <w:sz w:val="20"/>
          <w:szCs w:val="20"/>
        </w:rPr>
      </w:pPr>
      <w:r w:rsidRPr="008B2655">
        <w:rPr>
          <w:rFonts w:eastAsia="Times New Roman"/>
          <w:b/>
          <w:sz w:val="20"/>
          <w:szCs w:val="20"/>
        </w:rPr>
        <w:t>Address:</w:t>
      </w:r>
      <w:r w:rsidRPr="008B2655">
        <w:rPr>
          <w:rFonts w:eastAsia="Times New Roman"/>
          <w:sz w:val="20"/>
          <w:szCs w:val="20"/>
        </w:rPr>
        <w:t xml:space="preserve"> 13, </w:t>
      </w:r>
      <w:proofErr w:type="spellStart"/>
      <w:r w:rsidRPr="008B2655">
        <w:rPr>
          <w:rFonts w:eastAsia="Times New Roman"/>
          <w:sz w:val="20"/>
          <w:szCs w:val="20"/>
        </w:rPr>
        <w:t>Akinola</w:t>
      </w:r>
      <w:proofErr w:type="spellEnd"/>
      <w:r w:rsidRPr="008B2655">
        <w:rPr>
          <w:rFonts w:eastAsia="Times New Roman"/>
          <w:sz w:val="20"/>
          <w:szCs w:val="20"/>
        </w:rPr>
        <w:t xml:space="preserve"> </w:t>
      </w:r>
      <w:proofErr w:type="spellStart"/>
      <w:r w:rsidRPr="008B2655">
        <w:rPr>
          <w:rFonts w:eastAsia="Times New Roman"/>
          <w:sz w:val="20"/>
          <w:szCs w:val="20"/>
        </w:rPr>
        <w:t>Sholanke</w:t>
      </w:r>
      <w:proofErr w:type="spellEnd"/>
      <w:r w:rsidRPr="008B2655">
        <w:rPr>
          <w:rFonts w:eastAsia="Times New Roman"/>
          <w:sz w:val="20"/>
          <w:szCs w:val="20"/>
        </w:rPr>
        <w:t xml:space="preserve"> Street, </w:t>
      </w:r>
      <w:proofErr w:type="spellStart"/>
      <w:r w:rsidRPr="008B2655">
        <w:rPr>
          <w:rFonts w:eastAsia="Times New Roman"/>
          <w:sz w:val="20"/>
          <w:szCs w:val="20"/>
        </w:rPr>
        <w:t>Ajao</w:t>
      </w:r>
      <w:proofErr w:type="spellEnd"/>
      <w:r w:rsidRPr="008B2655">
        <w:rPr>
          <w:rFonts w:eastAsia="Times New Roman"/>
          <w:sz w:val="20"/>
          <w:szCs w:val="20"/>
        </w:rPr>
        <w:t xml:space="preserve"> Estate, Lagos State.</w:t>
      </w:r>
    </w:p>
    <w:p w:rsidR="005C0E20" w:rsidRPr="008B2655" w:rsidRDefault="001249B0" w:rsidP="008B2655">
      <w:pPr>
        <w:spacing w:after="0" w:line="240" w:lineRule="auto"/>
        <w:jc w:val="center"/>
        <w:rPr>
          <w:rFonts w:eastAsia="Times New Roman"/>
          <w:sz w:val="20"/>
          <w:szCs w:val="20"/>
        </w:rPr>
      </w:pPr>
      <w:r w:rsidRPr="008B2655">
        <w:rPr>
          <w:rFonts w:eastAsia="Times New Roman"/>
          <w:b/>
          <w:sz w:val="20"/>
          <w:szCs w:val="20"/>
        </w:rPr>
        <w:t xml:space="preserve">Tel: </w:t>
      </w:r>
      <w:r w:rsidRPr="008B2655">
        <w:rPr>
          <w:rFonts w:eastAsia="Times New Roman"/>
          <w:sz w:val="20"/>
          <w:szCs w:val="20"/>
        </w:rPr>
        <w:t>07080188066</w:t>
      </w:r>
    </w:p>
    <w:p w:rsidR="005C0E20" w:rsidRPr="008B2655" w:rsidRDefault="001249B0" w:rsidP="008B2655">
      <w:pPr>
        <w:spacing w:after="0" w:line="240" w:lineRule="auto"/>
        <w:jc w:val="center"/>
        <w:rPr>
          <w:rFonts w:eastAsia="Times New Roman"/>
          <w:sz w:val="20"/>
          <w:szCs w:val="20"/>
        </w:rPr>
      </w:pPr>
      <w:r w:rsidRPr="008B2655">
        <w:rPr>
          <w:rFonts w:eastAsia="Times New Roman"/>
          <w:b/>
          <w:sz w:val="20"/>
          <w:szCs w:val="20"/>
        </w:rPr>
        <w:t>E-mail:larrytopmost@gmail.com</w:t>
      </w:r>
    </w:p>
    <w:p w:rsidR="005C0E20" w:rsidRPr="008B2655" w:rsidRDefault="001249B0" w:rsidP="008B2655">
      <w:pPr>
        <w:spacing w:after="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b/>
          <w:sz w:val="20"/>
          <w:szCs w:val="20"/>
          <w:u w:val="single"/>
        </w:rPr>
        <w:t>PERSONAL DATA</w:t>
      </w:r>
    </w:p>
    <w:p w:rsidR="005C0E20" w:rsidRPr="008B2655" w:rsidRDefault="008B2655" w:rsidP="008B2655">
      <w:pPr>
        <w:spacing w:after="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Sex:</w:t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</w:r>
      <w:r w:rsidR="001249B0" w:rsidRPr="008B2655">
        <w:rPr>
          <w:rFonts w:eastAsia="Times New Roman"/>
          <w:sz w:val="20"/>
          <w:szCs w:val="20"/>
        </w:rPr>
        <w:t>Male</w:t>
      </w:r>
    </w:p>
    <w:p w:rsidR="005C0E20" w:rsidRPr="008B2655" w:rsidRDefault="001249B0" w:rsidP="008B2655">
      <w:pPr>
        <w:spacing w:after="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State of Origin:</w:t>
      </w:r>
      <w:r w:rsidRPr="008B2655">
        <w:rPr>
          <w:rFonts w:eastAsia="Times New Roman"/>
          <w:sz w:val="20"/>
          <w:szCs w:val="20"/>
        </w:rPr>
        <w:tab/>
        <w:t xml:space="preserve">Ogun State </w:t>
      </w:r>
    </w:p>
    <w:p w:rsidR="005C0E20" w:rsidRPr="008B2655" w:rsidRDefault="001249B0" w:rsidP="008B2655">
      <w:pPr>
        <w:spacing w:after="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Marital Status:</w:t>
      </w:r>
      <w:r w:rsidRPr="008B2655">
        <w:rPr>
          <w:rFonts w:eastAsia="Times New Roman"/>
          <w:sz w:val="20"/>
          <w:szCs w:val="20"/>
        </w:rPr>
        <w:tab/>
        <w:t>Married</w:t>
      </w:r>
    </w:p>
    <w:p w:rsidR="005C0E20" w:rsidRDefault="008B2655" w:rsidP="008B2655">
      <w:pPr>
        <w:spacing w:after="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Nationality:</w:t>
      </w:r>
      <w:r>
        <w:rPr>
          <w:rFonts w:eastAsia="Times New Roman"/>
          <w:sz w:val="20"/>
          <w:szCs w:val="20"/>
        </w:rPr>
        <w:tab/>
      </w:r>
      <w:r w:rsidR="001249B0" w:rsidRPr="008B2655">
        <w:rPr>
          <w:rFonts w:eastAsia="Times New Roman"/>
          <w:sz w:val="20"/>
          <w:szCs w:val="20"/>
        </w:rPr>
        <w:t>Nigerian</w:t>
      </w:r>
    </w:p>
    <w:p w:rsidR="00D61F71" w:rsidRPr="008B2655" w:rsidRDefault="00D61F71" w:rsidP="008B2655">
      <w:pPr>
        <w:spacing w:after="0" w:line="276" w:lineRule="auto"/>
        <w:rPr>
          <w:rFonts w:eastAsia="Times New Roman"/>
          <w:sz w:val="20"/>
          <w:szCs w:val="20"/>
        </w:rPr>
      </w:pPr>
    </w:p>
    <w:p w:rsidR="005C0E20" w:rsidRPr="008B2655" w:rsidRDefault="001249B0">
      <w:pPr>
        <w:spacing w:after="22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b/>
          <w:sz w:val="20"/>
          <w:szCs w:val="20"/>
          <w:u w:val="single"/>
        </w:rPr>
        <w:t>PERSONAL STATEMENT</w:t>
      </w:r>
    </w:p>
    <w:p w:rsidR="005C0E20" w:rsidRPr="008B2655" w:rsidRDefault="001249B0">
      <w:pPr>
        <w:spacing w:after="22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I am aspiring to develop a professional career in a goal minded organization through conscientious hard work, integrity and loyalty towards achieving the corporat</w:t>
      </w:r>
      <w:r w:rsidR="00385FC0">
        <w:rPr>
          <w:rFonts w:eastAsia="Times New Roman"/>
          <w:sz w:val="20"/>
          <w:szCs w:val="20"/>
        </w:rPr>
        <w:t xml:space="preserve">e goals and objectives. Willing </w:t>
      </w:r>
      <w:r w:rsidRPr="008B2655">
        <w:rPr>
          <w:rFonts w:eastAsia="Times New Roman"/>
          <w:sz w:val="20"/>
          <w:szCs w:val="20"/>
        </w:rPr>
        <w:t>and adaptable to new practices and procedures. Disciplined and able to manage multiple assignment while under pressure to meet tight deadlines. Pays attention to details and approach to work methodically.</w:t>
      </w:r>
    </w:p>
    <w:p w:rsidR="005C0E20" w:rsidRPr="008B2655" w:rsidRDefault="001249B0" w:rsidP="00D61F71">
      <w:pPr>
        <w:spacing w:after="0" w:line="276" w:lineRule="auto"/>
        <w:rPr>
          <w:rFonts w:eastAsia="Times New Roman"/>
          <w:b/>
          <w:sz w:val="20"/>
          <w:szCs w:val="20"/>
          <w:u w:val="single"/>
        </w:rPr>
      </w:pPr>
      <w:r w:rsidRPr="008B2655">
        <w:rPr>
          <w:rFonts w:eastAsia="Times New Roman"/>
          <w:b/>
          <w:sz w:val="20"/>
          <w:szCs w:val="20"/>
          <w:u w:val="single"/>
        </w:rPr>
        <w:t>PERSONAL SKILLS</w:t>
      </w:r>
    </w:p>
    <w:p w:rsidR="005138BD" w:rsidRPr="008B2655" w:rsidRDefault="005138BD" w:rsidP="005138BD">
      <w:pPr>
        <w:pStyle w:val="NormalWeb"/>
        <w:shd w:val="clear" w:color="auto" w:fill="FFFFFF"/>
        <w:spacing w:before="0" w:beforeAutospacing="0" w:after="150" w:afterAutospacing="0" w:line="360" w:lineRule="atLeast"/>
        <w:rPr>
          <w:sz w:val="20"/>
          <w:szCs w:val="20"/>
        </w:rPr>
      </w:pPr>
      <w:r w:rsidRPr="005138BD">
        <w:rPr>
          <w:sz w:val="20"/>
          <w:szCs w:val="20"/>
        </w:rPr>
        <w:t>Written and Verbal C</w:t>
      </w:r>
      <w:r>
        <w:rPr>
          <w:sz w:val="20"/>
          <w:szCs w:val="20"/>
        </w:rPr>
        <w:t>ommunication Skills,</w:t>
      </w:r>
      <w:r w:rsidRPr="005138BD">
        <w:rPr>
          <w:sz w:val="20"/>
          <w:szCs w:val="20"/>
        </w:rPr>
        <w:t xml:space="preserve"> Basic Computer Literacy, Microsoft Office, Database Skills, Business,</w:t>
      </w:r>
      <w:r>
        <w:rPr>
          <w:sz w:val="20"/>
          <w:szCs w:val="20"/>
        </w:rPr>
        <w:t xml:space="preserve"> Accounting, </w:t>
      </w:r>
      <w:r w:rsidR="007E2627">
        <w:rPr>
          <w:sz w:val="20"/>
          <w:szCs w:val="20"/>
        </w:rPr>
        <w:t xml:space="preserve">Digital </w:t>
      </w:r>
      <w:r>
        <w:rPr>
          <w:sz w:val="20"/>
          <w:szCs w:val="20"/>
        </w:rPr>
        <w:t xml:space="preserve">Marketing, </w:t>
      </w:r>
      <w:r w:rsidRPr="005138BD">
        <w:rPr>
          <w:sz w:val="20"/>
          <w:szCs w:val="20"/>
        </w:rPr>
        <w:t>Target Market Analysis, Presentation</w:t>
      </w:r>
      <w:r>
        <w:rPr>
          <w:sz w:val="20"/>
          <w:szCs w:val="20"/>
        </w:rPr>
        <w:t xml:space="preserve"> Skills, a</w:t>
      </w:r>
      <w:r w:rsidRPr="008B2655">
        <w:rPr>
          <w:sz w:val="20"/>
          <w:szCs w:val="20"/>
        </w:rPr>
        <w:t>bility to use Advanced Excel.</w:t>
      </w:r>
    </w:p>
    <w:p w:rsidR="00D61F71" w:rsidRPr="00D61F71" w:rsidRDefault="00D61F71" w:rsidP="005138BD">
      <w:pPr>
        <w:spacing w:after="0" w:line="276" w:lineRule="auto"/>
        <w:rPr>
          <w:rFonts w:eastAsia="Times New Roman"/>
          <w:sz w:val="20"/>
          <w:szCs w:val="20"/>
        </w:rPr>
      </w:pPr>
    </w:p>
    <w:p w:rsidR="005C0E20" w:rsidRPr="008B2655" w:rsidRDefault="001249B0">
      <w:pPr>
        <w:spacing w:after="22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b/>
          <w:sz w:val="20"/>
          <w:szCs w:val="20"/>
          <w:u w:val="single"/>
        </w:rPr>
        <w:t>EDUCATION QUALIFICATIONS AND CERTIFICATE</w:t>
      </w:r>
    </w:p>
    <w:p w:rsidR="005C0E20" w:rsidRPr="008B2655" w:rsidRDefault="00F06382" w:rsidP="00D61F71">
      <w:pPr>
        <w:spacing w:after="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Sept</w:t>
      </w:r>
      <w:r w:rsidR="003D75C4">
        <w:rPr>
          <w:rFonts w:eastAsia="Times New Roman"/>
          <w:sz w:val="20"/>
          <w:szCs w:val="20"/>
        </w:rPr>
        <w:t xml:space="preserve"> -Dec 2017</w:t>
      </w:r>
      <w:r w:rsidR="001249B0" w:rsidRPr="008B2655">
        <w:rPr>
          <w:rFonts w:eastAsia="Times New Roman"/>
          <w:sz w:val="20"/>
          <w:szCs w:val="20"/>
        </w:rPr>
        <w:t xml:space="preserve">  </w:t>
      </w:r>
      <w:r w:rsidR="00D61F71">
        <w:rPr>
          <w:rFonts w:eastAsia="Times New Roman"/>
          <w:sz w:val="20"/>
          <w:szCs w:val="20"/>
        </w:rPr>
        <w:t xml:space="preserve"> </w:t>
      </w:r>
      <w:r w:rsidR="001249B0" w:rsidRPr="008B2655">
        <w:rPr>
          <w:rFonts w:eastAsia="Times New Roman"/>
          <w:sz w:val="20"/>
          <w:szCs w:val="20"/>
          <w:lang w:val="en-GB"/>
        </w:rPr>
        <w:t>New Horizon</w:t>
      </w:r>
      <w:r w:rsidR="001249B0" w:rsidRPr="008B2655">
        <w:rPr>
          <w:rFonts w:eastAsia="Times New Roman"/>
          <w:sz w:val="20"/>
          <w:szCs w:val="20"/>
        </w:rPr>
        <w:t xml:space="preserve"> Computer College, Lagos</w:t>
      </w:r>
    </w:p>
    <w:p w:rsidR="005C0E20" w:rsidRPr="008B2655" w:rsidRDefault="001249B0" w:rsidP="00D61F71">
      <w:pPr>
        <w:spacing w:after="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 xml:space="preserve">                           Digital Marketing</w:t>
      </w:r>
    </w:p>
    <w:p w:rsidR="005C0E20" w:rsidRPr="008B2655" w:rsidRDefault="001249B0" w:rsidP="00D61F71">
      <w:pPr>
        <w:spacing w:after="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20</w:t>
      </w:r>
      <w:r w:rsidR="00654B13">
        <w:rPr>
          <w:rFonts w:eastAsia="Times New Roman"/>
          <w:sz w:val="20"/>
          <w:szCs w:val="20"/>
          <w:lang w:val="en-GB"/>
        </w:rPr>
        <w:t>11</w:t>
      </w:r>
      <w:r w:rsidRPr="008B2655">
        <w:rPr>
          <w:rFonts w:eastAsia="Times New Roman"/>
          <w:sz w:val="20"/>
          <w:szCs w:val="20"/>
          <w:lang w:val="en-GB"/>
        </w:rPr>
        <w:t xml:space="preserve"> </w:t>
      </w:r>
      <w:r w:rsidR="00654B13">
        <w:rPr>
          <w:rFonts w:eastAsia="Times New Roman"/>
          <w:sz w:val="20"/>
          <w:szCs w:val="20"/>
        </w:rPr>
        <w:t>-2015</w:t>
      </w:r>
      <w:r w:rsidR="006753A0">
        <w:rPr>
          <w:rFonts w:eastAsia="Times New Roman"/>
          <w:sz w:val="20"/>
          <w:szCs w:val="20"/>
        </w:rPr>
        <w:t xml:space="preserve"> </w:t>
      </w:r>
      <w:r w:rsidRPr="008B2655">
        <w:rPr>
          <w:rFonts w:eastAsia="Times New Roman"/>
          <w:sz w:val="20"/>
          <w:szCs w:val="20"/>
        </w:rPr>
        <w:t xml:space="preserve">       </w:t>
      </w:r>
      <w:proofErr w:type="spellStart"/>
      <w:r w:rsidR="00967F9E">
        <w:rPr>
          <w:rFonts w:eastAsia="Times New Roman"/>
          <w:sz w:val="20"/>
          <w:szCs w:val="20"/>
        </w:rPr>
        <w:t>Olabisi</w:t>
      </w:r>
      <w:proofErr w:type="spellEnd"/>
      <w:r w:rsidR="00967F9E">
        <w:rPr>
          <w:rFonts w:eastAsia="Times New Roman"/>
          <w:sz w:val="20"/>
          <w:szCs w:val="20"/>
        </w:rPr>
        <w:t xml:space="preserve"> Obasanjo University </w:t>
      </w:r>
    </w:p>
    <w:p w:rsidR="005C0E20" w:rsidRPr="008B2655" w:rsidRDefault="00D61F71" w:rsidP="00D61F71">
      <w:pPr>
        <w:spacing w:after="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ab/>
        <w:t xml:space="preserve">            </w:t>
      </w:r>
      <w:r w:rsidR="00AB78D4">
        <w:rPr>
          <w:rFonts w:eastAsia="Times New Roman"/>
          <w:sz w:val="20"/>
          <w:szCs w:val="20"/>
        </w:rPr>
        <w:t xml:space="preserve"> </w:t>
      </w:r>
      <w:proofErr w:type="spellStart"/>
      <w:r w:rsidR="00AB78D4">
        <w:rPr>
          <w:rFonts w:eastAsia="Times New Roman"/>
          <w:sz w:val="20"/>
          <w:szCs w:val="20"/>
        </w:rPr>
        <w:t>B.Sc</w:t>
      </w:r>
      <w:proofErr w:type="spellEnd"/>
      <w:r w:rsidR="00373786">
        <w:rPr>
          <w:rFonts w:eastAsia="Times New Roman"/>
          <w:sz w:val="20"/>
          <w:szCs w:val="20"/>
        </w:rPr>
        <w:t xml:space="preserve"> </w:t>
      </w:r>
      <w:r w:rsidR="00177234">
        <w:rPr>
          <w:rFonts w:eastAsia="Times New Roman"/>
          <w:sz w:val="20"/>
          <w:szCs w:val="20"/>
        </w:rPr>
        <w:t xml:space="preserve">Business Administration </w:t>
      </w:r>
      <w:r w:rsidR="001249B0" w:rsidRPr="008B2655">
        <w:rPr>
          <w:rFonts w:eastAsia="Times New Roman"/>
          <w:sz w:val="20"/>
          <w:szCs w:val="20"/>
        </w:rPr>
        <w:t xml:space="preserve"> (2nd Class Honor)</w:t>
      </w:r>
    </w:p>
    <w:p w:rsidR="005C0E20" w:rsidRPr="008B2655" w:rsidRDefault="006753A0" w:rsidP="00D61F71">
      <w:pPr>
        <w:spacing w:after="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May-Oct 20</w:t>
      </w:r>
      <w:r w:rsidR="00F06382">
        <w:rPr>
          <w:rFonts w:eastAsia="Times New Roman"/>
          <w:sz w:val="20"/>
          <w:szCs w:val="20"/>
        </w:rPr>
        <w:t>1</w:t>
      </w:r>
      <w:r w:rsidR="00654B13">
        <w:rPr>
          <w:rFonts w:eastAsia="Times New Roman"/>
          <w:sz w:val="20"/>
          <w:szCs w:val="20"/>
        </w:rPr>
        <w:t>0</w:t>
      </w:r>
      <w:r w:rsidR="001249B0" w:rsidRPr="008B2655">
        <w:rPr>
          <w:rFonts w:eastAsia="Times New Roman"/>
          <w:sz w:val="20"/>
          <w:szCs w:val="20"/>
        </w:rPr>
        <w:t xml:space="preserve">   Lagos </w:t>
      </w:r>
      <w:r w:rsidR="00DA6864" w:rsidRPr="008B2655">
        <w:rPr>
          <w:rFonts w:eastAsia="Times New Roman"/>
          <w:sz w:val="20"/>
          <w:szCs w:val="20"/>
        </w:rPr>
        <w:t>City Computer</w:t>
      </w:r>
      <w:r w:rsidR="001249B0" w:rsidRPr="008B2655">
        <w:rPr>
          <w:rFonts w:eastAsia="Times New Roman"/>
          <w:sz w:val="20"/>
          <w:szCs w:val="20"/>
        </w:rPr>
        <w:t xml:space="preserve"> College, Lagos</w:t>
      </w:r>
    </w:p>
    <w:p w:rsidR="005C0E20" w:rsidRPr="008B2655" w:rsidRDefault="00DF5B6B" w:rsidP="00D61F71">
      <w:pPr>
        <w:spacing w:after="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</w:t>
      </w:r>
      <w:r w:rsidR="001249B0" w:rsidRPr="008B2655">
        <w:rPr>
          <w:rFonts w:eastAsia="Times New Roman"/>
          <w:sz w:val="20"/>
          <w:szCs w:val="20"/>
        </w:rPr>
        <w:t xml:space="preserve">Advance Certificate In Information </w:t>
      </w:r>
      <w:r w:rsidR="001249B0" w:rsidRPr="008B2655">
        <w:rPr>
          <w:rFonts w:eastAsia="Times New Roman"/>
          <w:sz w:val="20"/>
          <w:szCs w:val="20"/>
          <w:lang w:val="en-GB"/>
        </w:rPr>
        <w:t>Technology</w:t>
      </w:r>
      <w:r w:rsidR="001249B0" w:rsidRPr="008B2655">
        <w:rPr>
          <w:rFonts w:eastAsia="Times New Roman"/>
          <w:sz w:val="20"/>
          <w:szCs w:val="20"/>
        </w:rPr>
        <w:t xml:space="preserve"> Management</w:t>
      </w:r>
    </w:p>
    <w:p w:rsidR="005C0E20" w:rsidRPr="008B2655" w:rsidRDefault="00D61F71" w:rsidP="00D61F71">
      <w:pPr>
        <w:spacing w:after="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1999- 2003         </w:t>
      </w:r>
      <w:proofErr w:type="spellStart"/>
      <w:r w:rsidR="001249B0" w:rsidRPr="008B2655">
        <w:rPr>
          <w:rFonts w:eastAsia="Times New Roman"/>
          <w:sz w:val="20"/>
          <w:szCs w:val="20"/>
        </w:rPr>
        <w:t>Oke-ona</w:t>
      </w:r>
      <w:proofErr w:type="spellEnd"/>
      <w:r w:rsidR="001249B0" w:rsidRPr="008B2655">
        <w:rPr>
          <w:rFonts w:eastAsia="Times New Roman"/>
          <w:sz w:val="20"/>
          <w:szCs w:val="20"/>
        </w:rPr>
        <w:t xml:space="preserve"> </w:t>
      </w:r>
      <w:r w:rsidR="00801E86" w:rsidRPr="008B2655">
        <w:rPr>
          <w:rFonts w:eastAsia="Times New Roman"/>
          <w:sz w:val="20"/>
          <w:szCs w:val="20"/>
        </w:rPr>
        <w:t>Grammar</w:t>
      </w:r>
      <w:r w:rsidR="001249B0" w:rsidRPr="008B2655">
        <w:rPr>
          <w:rFonts w:eastAsia="Times New Roman"/>
          <w:sz w:val="20"/>
          <w:szCs w:val="20"/>
        </w:rPr>
        <w:t xml:space="preserve"> School </w:t>
      </w:r>
      <w:r w:rsidR="00801E86" w:rsidRPr="008B2655">
        <w:rPr>
          <w:rFonts w:eastAsia="Times New Roman"/>
          <w:sz w:val="20"/>
          <w:szCs w:val="20"/>
        </w:rPr>
        <w:t>Abeokuta</w:t>
      </w:r>
      <w:r w:rsidR="001249B0" w:rsidRPr="008B2655">
        <w:rPr>
          <w:rFonts w:eastAsia="Times New Roman"/>
          <w:sz w:val="20"/>
          <w:szCs w:val="20"/>
        </w:rPr>
        <w:t xml:space="preserve"> Ogun State</w:t>
      </w:r>
    </w:p>
    <w:p w:rsidR="005C0E20" w:rsidRPr="008B2655" w:rsidRDefault="00D61F71" w:rsidP="00D61F71">
      <w:pPr>
        <w:spacing w:after="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ab/>
        <w:t xml:space="preserve">             </w:t>
      </w:r>
      <w:r w:rsidR="001249B0" w:rsidRPr="008B2655">
        <w:rPr>
          <w:rFonts w:eastAsia="Times New Roman"/>
          <w:sz w:val="20"/>
          <w:szCs w:val="20"/>
        </w:rPr>
        <w:t>(SSCE &amp; WASSC)</w:t>
      </w:r>
    </w:p>
    <w:p w:rsidR="005C0E20" w:rsidRPr="008B2655" w:rsidRDefault="001249B0" w:rsidP="00D61F71">
      <w:pPr>
        <w:spacing w:after="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 xml:space="preserve">1991-1996         Estate Nursery and Primary, </w:t>
      </w:r>
      <w:proofErr w:type="spellStart"/>
      <w:r w:rsidRPr="008B2655">
        <w:rPr>
          <w:rFonts w:eastAsia="Times New Roman"/>
          <w:sz w:val="20"/>
          <w:szCs w:val="20"/>
        </w:rPr>
        <w:t>Isolo</w:t>
      </w:r>
      <w:proofErr w:type="spellEnd"/>
      <w:r w:rsidRPr="008B2655">
        <w:rPr>
          <w:rFonts w:eastAsia="Times New Roman"/>
          <w:sz w:val="20"/>
          <w:szCs w:val="20"/>
        </w:rPr>
        <w:t>, Lagos</w:t>
      </w:r>
    </w:p>
    <w:p w:rsidR="00642E08" w:rsidRDefault="00D61F71" w:rsidP="009141E1">
      <w:pPr>
        <w:spacing w:after="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ab/>
        <w:t xml:space="preserve">           </w:t>
      </w:r>
      <w:r w:rsidR="001249B0" w:rsidRPr="008B2655">
        <w:rPr>
          <w:rFonts w:eastAsia="Times New Roman"/>
          <w:sz w:val="20"/>
          <w:szCs w:val="20"/>
        </w:rPr>
        <w:t xml:space="preserve"> Primary School Leaving Testimonial.</w:t>
      </w:r>
    </w:p>
    <w:p w:rsidR="009141E1" w:rsidRPr="009141E1" w:rsidRDefault="009141E1" w:rsidP="009141E1">
      <w:pPr>
        <w:spacing w:after="0" w:line="276" w:lineRule="auto"/>
        <w:rPr>
          <w:rFonts w:eastAsia="Times New Roman"/>
          <w:sz w:val="20"/>
          <w:szCs w:val="20"/>
        </w:rPr>
      </w:pPr>
    </w:p>
    <w:p w:rsidR="00D8221C" w:rsidRDefault="001249B0" w:rsidP="008928C9">
      <w:pPr>
        <w:spacing w:after="0" w:line="276" w:lineRule="auto"/>
        <w:rPr>
          <w:rFonts w:eastAsia="Times New Roman"/>
          <w:b/>
          <w:sz w:val="20"/>
          <w:szCs w:val="20"/>
          <w:u w:val="single"/>
        </w:rPr>
      </w:pPr>
      <w:r w:rsidRPr="008B2655">
        <w:rPr>
          <w:rFonts w:eastAsia="Times New Roman"/>
          <w:b/>
          <w:sz w:val="20"/>
          <w:szCs w:val="20"/>
          <w:u w:val="single"/>
        </w:rPr>
        <w:t xml:space="preserve">WORK </w:t>
      </w:r>
    </w:p>
    <w:p w:rsidR="000E7E17" w:rsidRDefault="000E7E17" w:rsidP="00D07241">
      <w:pPr>
        <w:spacing w:after="0" w:line="276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20</w:t>
      </w:r>
      <w:r w:rsidR="00D723E9">
        <w:rPr>
          <w:rFonts w:eastAsia="Times New Roman"/>
          <w:b/>
          <w:sz w:val="20"/>
          <w:szCs w:val="20"/>
        </w:rPr>
        <w:t>20</w:t>
      </w:r>
      <w:r w:rsidRPr="008B2655">
        <w:rPr>
          <w:rFonts w:eastAsia="Times New Roman"/>
          <w:b/>
          <w:sz w:val="20"/>
          <w:szCs w:val="20"/>
        </w:rPr>
        <w:t>-2</w:t>
      </w:r>
      <w:r>
        <w:rPr>
          <w:rFonts w:eastAsia="Times New Roman"/>
          <w:b/>
          <w:sz w:val="20"/>
          <w:szCs w:val="20"/>
          <w:lang w:val="en-GB"/>
        </w:rPr>
        <w:t>02</w:t>
      </w:r>
      <w:r w:rsidR="00D723E9">
        <w:rPr>
          <w:rFonts w:eastAsia="Times New Roman"/>
          <w:b/>
          <w:sz w:val="20"/>
          <w:szCs w:val="20"/>
          <w:lang w:val="en-GB"/>
        </w:rPr>
        <w:t>1</w:t>
      </w:r>
      <w:r w:rsidRPr="008B2655">
        <w:rPr>
          <w:rFonts w:eastAsia="Times New Roman"/>
          <w:b/>
          <w:sz w:val="20"/>
          <w:szCs w:val="20"/>
          <w:lang w:val="en-GB"/>
        </w:rPr>
        <w:t xml:space="preserve">    </w:t>
      </w:r>
      <w:r w:rsidR="00B80B57">
        <w:rPr>
          <w:rFonts w:eastAsia="Times New Roman"/>
          <w:b/>
          <w:sz w:val="20"/>
          <w:szCs w:val="20"/>
        </w:rPr>
        <w:t>DMW LOVOL Engineering Ltd</w:t>
      </w:r>
    </w:p>
    <w:p w:rsidR="000E7E17" w:rsidRPr="008B2655" w:rsidRDefault="000E7E17" w:rsidP="00D07241">
      <w:pPr>
        <w:spacing w:after="0" w:line="276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                      Post Held: </w:t>
      </w:r>
      <w:r w:rsidRPr="008B2655">
        <w:rPr>
          <w:rFonts w:eastAsia="Times New Roman"/>
          <w:b/>
          <w:sz w:val="20"/>
          <w:szCs w:val="20"/>
        </w:rPr>
        <w:t>Marketer</w:t>
      </w:r>
    </w:p>
    <w:p w:rsidR="000E7E17" w:rsidRPr="00DD46D4" w:rsidRDefault="000E7E17" w:rsidP="00D07241">
      <w:pPr>
        <w:spacing w:after="0" w:line="276" w:lineRule="auto"/>
        <w:rPr>
          <w:rFonts w:eastAsia="Times New Roman"/>
          <w:sz w:val="20"/>
          <w:szCs w:val="20"/>
          <w:u w:val="single"/>
        </w:rPr>
      </w:pPr>
      <w:r>
        <w:rPr>
          <w:rFonts w:eastAsia="Times New Roman"/>
          <w:b/>
          <w:sz w:val="20"/>
          <w:szCs w:val="20"/>
        </w:rPr>
        <w:t xml:space="preserve">                      </w:t>
      </w:r>
      <w:r w:rsidRPr="000E6A6B">
        <w:rPr>
          <w:rFonts w:eastAsia="Times New Roman"/>
          <w:b/>
          <w:sz w:val="20"/>
          <w:szCs w:val="20"/>
        </w:rPr>
        <w:t xml:space="preserve"> </w:t>
      </w:r>
      <w:r w:rsidRPr="000E6A6B">
        <w:rPr>
          <w:rFonts w:eastAsia="Times New Roman"/>
          <w:b/>
          <w:sz w:val="20"/>
          <w:szCs w:val="20"/>
          <w:u w:val="single"/>
        </w:rPr>
        <w:t>Duties</w:t>
      </w:r>
    </w:p>
    <w:p w:rsidR="000E7E17" w:rsidRPr="00642E08" w:rsidRDefault="000E7E17" w:rsidP="00B80B57">
      <w:pPr>
        <w:pStyle w:val="ListParagraph"/>
        <w:spacing w:after="0" w:line="276" w:lineRule="auto"/>
        <w:rPr>
          <w:rFonts w:eastAsia="Times New Roman"/>
          <w:sz w:val="20"/>
          <w:szCs w:val="20"/>
          <w:lang w:val="en-GB"/>
        </w:rPr>
      </w:pPr>
    </w:p>
    <w:p w:rsidR="000E7E17" w:rsidRPr="00642E08" w:rsidRDefault="00CD408D" w:rsidP="000E7E17">
      <w:pPr>
        <w:pStyle w:val="ListParagraph"/>
        <w:numPr>
          <w:ilvl w:val="0"/>
          <w:numId w:val="15"/>
        </w:numPr>
        <w:spacing w:after="0" w:line="276" w:lineRule="auto"/>
        <w:rPr>
          <w:rFonts w:eastAsia="Times New Roman"/>
          <w:sz w:val="20"/>
          <w:szCs w:val="20"/>
          <w:lang w:val="en-GB"/>
        </w:rPr>
      </w:pPr>
      <w:r>
        <w:rPr>
          <w:rFonts w:eastAsia="Times New Roman"/>
          <w:sz w:val="20"/>
          <w:szCs w:val="20"/>
        </w:rPr>
        <w:t xml:space="preserve">Selling </w:t>
      </w:r>
      <w:r w:rsidR="0009195C">
        <w:rPr>
          <w:rFonts w:eastAsia="Times New Roman"/>
          <w:sz w:val="20"/>
          <w:szCs w:val="20"/>
        </w:rPr>
        <w:t xml:space="preserve">the company </w:t>
      </w:r>
      <w:r w:rsidR="00AE1965">
        <w:rPr>
          <w:rFonts w:eastAsia="Times New Roman"/>
          <w:sz w:val="20"/>
          <w:szCs w:val="20"/>
        </w:rPr>
        <w:t>heavy equipment to construction  company across Nigeria</w:t>
      </w:r>
      <w:r w:rsidR="00A979DC">
        <w:rPr>
          <w:rFonts w:eastAsia="Times New Roman"/>
          <w:sz w:val="20"/>
          <w:szCs w:val="20"/>
        </w:rPr>
        <w:t xml:space="preserve">, </w:t>
      </w:r>
      <w:r w:rsidR="001C680D">
        <w:rPr>
          <w:rFonts w:eastAsia="Times New Roman"/>
          <w:sz w:val="20"/>
          <w:szCs w:val="20"/>
        </w:rPr>
        <w:t xml:space="preserve">I </w:t>
      </w:r>
      <w:r w:rsidR="00A979DC">
        <w:rPr>
          <w:rFonts w:eastAsia="Times New Roman"/>
          <w:sz w:val="20"/>
          <w:szCs w:val="20"/>
        </w:rPr>
        <w:t>travel from state to state to</w:t>
      </w:r>
      <w:r w:rsidR="00DE0914">
        <w:rPr>
          <w:rFonts w:eastAsia="Times New Roman"/>
          <w:sz w:val="20"/>
          <w:szCs w:val="20"/>
        </w:rPr>
        <w:t xml:space="preserve"> introduce and </w:t>
      </w:r>
      <w:r w:rsidR="00A979DC">
        <w:rPr>
          <w:rFonts w:eastAsia="Times New Roman"/>
          <w:sz w:val="20"/>
          <w:szCs w:val="20"/>
        </w:rPr>
        <w:t xml:space="preserve"> sell the company </w:t>
      </w:r>
      <w:r w:rsidR="00DE0914">
        <w:rPr>
          <w:rFonts w:eastAsia="Times New Roman"/>
          <w:sz w:val="20"/>
          <w:szCs w:val="20"/>
        </w:rPr>
        <w:t>product to prospective client.</w:t>
      </w:r>
    </w:p>
    <w:p w:rsidR="000E7E17" w:rsidRPr="00642E08" w:rsidRDefault="000E7E17" w:rsidP="000E7E17">
      <w:pPr>
        <w:pStyle w:val="ListParagraph"/>
        <w:numPr>
          <w:ilvl w:val="0"/>
          <w:numId w:val="15"/>
        </w:numPr>
        <w:spacing w:after="0" w:line="276" w:lineRule="auto"/>
        <w:rPr>
          <w:rFonts w:eastAsia="Times New Roman"/>
          <w:sz w:val="20"/>
          <w:szCs w:val="20"/>
        </w:rPr>
      </w:pPr>
      <w:r w:rsidRPr="00642E08">
        <w:rPr>
          <w:rFonts w:eastAsia="Times New Roman"/>
          <w:sz w:val="20"/>
          <w:szCs w:val="20"/>
        </w:rPr>
        <w:t>Analyzes and creates a plan for engaging the target market.</w:t>
      </w:r>
    </w:p>
    <w:p w:rsidR="000E7E17" w:rsidRPr="00642E08" w:rsidRDefault="000E7E17" w:rsidP="00131145">
      <w:pPr>
        <w:pStyle w:val="ListParagraph"/>
        <w:spacing w:after="0" w:line="276" w:lineRule="auto"/>
        <w:rPr>
          <w:rFonts w:eastAsia="Times New Roman"/>
          <w:sz w:val="20"/>
          <w:szCs w:val="20"/>
        </w:rPr>
      </w:pPr>
    </w:p>
    <w:p w:rsidR="001B0CA6" w:rsidRDefault="00C7415D" w:rsidP="00D61F71">
      <w:pPr>
        <w:spacing w:after="0" w:line="276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201</w:t>
      </w:r>
      <w:r w:rsidR="00AF2C55">
        <w:rPr>
          <w:rFonts w:eastAsia="Times New Roman"/>
          <w:b/>
          <w:sz w:val="20"/>
          <w:szCs w:val="20"/>
        </w:rPr>
        <w:t>8</w:t>
      </w:r>
      <w:r w:rsidR="001B0CA6" w:rsidRPr="008B2655">
        <w:rPr>
          <w:rFonts w:eastAsia="Times New Roman"/>
          <w:b/>
          <w:sz w:val="20"/>
          <w:szCs w:val="20"/>
        </w:rPr>
        <w:t>-2</w:t>
      </w:r>
      <w:r w:rsidR="001B0CA6">
        <w:rPr>
          <w:rFonts w:eastAsia="Times New Roman"/>
          <w:b/>
          <w:sz w:val="20"/>
          <w:szCs w:val="20"/>
          <w:lang w:val="en-GB"/>
        </w:rPr>
        <w:t>0</w:t>
      </w:r>
      <w:r w:rsidR="00D723E9">
        <w:rPr>
          <w:rFonts w:eastAsia="Times New Roman"/>
          <w:b/>
          <w:sz w:val="20"/>
          <w:szCs w:val="20"/>
          <w:lang w:val="en-GB"/>
        </w:rPr>
        <w:t>20</w:t>
      </w:r>
      <w:r w:rsidR="001B0CA6" w:rsidRPr="008B2655">
        <w:rPr>
          <w:rFonts w:eastAsia="Times New Roman"/>
          <w:b/>
          <w:sz w:val="20"/>
          <w:szCs w:val="20"/>
          <w:lang w:val="en-GB"/>
        </w:rPr>
        <w:t xml:space="preserve">   </w:t>
      </w:r>
      <w:proofErr w:type="spellStart"/>
      <w:r w:rsidR="001B0CA6" w:rsidRPr="008B2655">
        <w:rPr>
          <w:rFonts w:eastAsia="Times New Roman"/>
          <w:b/>
          <w:sz w:val="20"/>
          <w:szCs w:val="20"/>
        </w:rPr>
        <w:t>Arabel</w:t>
      </w:r>
      <w:proofErr w:type="spellEnd"/>
      <w:r w:rsidR="001B0CA6" w:rsidRPr="008B2655">
        <w:rPr>
          <w:rFonts w:eastAsia="Times New Roman"/>
          <w:b/>
          <w:sz w:val="20"/>
          <w:szCs w:val="20"/>
        </w:rPr>
        <w:t xml:space="preserve"> Exclusive </w:t>
      </w:r>
      <w:proofErr w:type="spellStart"/>
      <w:r w:rsidR="001B0CA6" w:rsidRPr="008B2655">
        <w:rPr>
          <w:rFonts w:eastAsia="Times New Roman"/>
          <w:b/>
          <w:sz w:val="20"/>
          <w:szCs w:val="20"/>
        </w:rPr>
        <w:t>Nig</w:t>
      </w:r>
      <w:proofErr w:type="spellEnd"/>
      <w:r w:rsidR="001B0CA6" w:rsidRPr="008B2655">
        <w:rPr>
          <w:rFonts w:eastAsia="Times New Roman"/>
          <w:b/>
          <w:sz w:val="20"/>
          <w:szCs w:val="20"/>
        </w:rPr>
        <w:t xml:space="preserve"> Ltd</w:t>
      </w:r>
    </w:p>
    <w:p w:rsidR="005C0E20" w:rsidRPr="008B2655" w:rsidRDefault="001B0CA6" w:rsidP="00D61F71">
      <w:pPr>
        <w:spacing w:after="0" w:line="276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                   </w:t>
      </w:r>
      <w:r w:rsidR="00DD46D4">
        <w:rPr>
          <w:rFonts w:eastAsia="Times New Roman"/>
          <w:b/>
          <w:sz w:val="20"/>
          <w:szCs w:val="20"/>
        </w:rPr>
        <w:t xml:space="preserve"> </w:t>
      </w:r>
      <w:r w:rsidR="00AE7AD7">
        <w:rPr>
          <w:rFonts w:eastAsia="Times New Roman"/>
          <w:b/>
          <w:sz w:val="20"/>
          <w:szCs w:val="20"/>
        </w:rPr>
        <w:t xml:space="preserve"> </w:t>
      </w:r>
      <w:r w:rsidR="00DD46D4">
        <w:rPr>
          <w:rFonts w:eastAsia="Times New Roman"/>
          <w:b/>
          <w:sz w:val="20"/>
          <w:szCs w:val="20"/>
        </w:rPr>
        <w:t xml:space="preserve"> Post Held: Store Manager/</w:t>
      </w:r>
      <w:r w:rsidR="001249B0" w:rsidRPr="008B2655">
        <w:rPr>
          <w:rFonts w:eastAsia="Times New Roman"/>
          <w:b/>
          <w:sz w:val="20"/>
          <w:szCs w:val="20"/>
        </w:rPr>
        <w:t>Marketer</w:t>
      </w:r>
    </w:p>
    <w:p w:rsidR="00DD46D4" w:rsidRPr="00DD46D4" w:rsidRDefault="000E6A6B" w:rsidP="00DD46D4">
      <w:pPr>
        <w:spacing w:after="0" w:line="276" w:lineRule="auto"/>
        <w:rPr>
          <w:rFonts w:eastAsia="Times New Roman"/>
          <w:sz w:val="20"/>
          <w:szCs w:val="20"/>
          <w:u w:val="single"/>
        </w:rPr>
      </w:pPr>
      <w:r>
        <w:rPr>
          <w:rFonts w:eastAsia="Times New Roman"/>
          <w:b/>
          <w:sz w:val="20"/>
          <w:szCs w:val="20"/>
        </w:rPr>
        <w:t xml:space="preserve">                      </w:t>
      </w:r>
      <w:r w:rsidRPr="000E6A6B">
        <w:rPr>
          <w:rFonts w:eastAsia="Times New Roman"/>
          <w:b/>
          <w:sz w:val="20"/>
          <w:szCs w:val="20"/>
        </w:rPr>
        <w:t xml:space="preserve"> </w:t>
      </w:r>
      <w:r w:rsidR="001249B0" w:rsidRPr="000E6A6B">
        <w:rPr>
          <w:rFonts w:eastAsia="Times New Roman"/>
          <w:b/>
          <w:sz w:val="20"/>
          <w:szCs w:val="20"/>
          <w:u w:val="single"/>
        </w:rPr>
        <w:t>Duties</w:t>
      </w:r>
    </w:p>
    <w:p w:rsidR="001B35F0" w:rsidRPr="00642E08" w:rsidRDefault="001249B0" w:rsidP="00642E08">
      <w:pPr>
        <w:pStyle w:val="ListParagraph"/>
        <w:numPr>
          <w:ilvl w:val="0"/>
          <w:numId w:val="15"/>
        </w:numPr>
        <w:spacing w:after="0" w:line="276" w:lineRule="auto"/>
        <w:rPr>
          <w:rFonts w:eastAsia="Times New Roman"/>
          <w:sz w:val="20"/>
          <w:szCs w:val="20"/>
          <w:lang w:val="en-GB"/>
        </w:rPr>
      </w:pPr>
      <w:r w:rsidRPr="00642E08">
        <w:rPr>
          <w:rFonts w:eastAsia="Times New Roman"/>
          <w:sz w:val="20"/>
          <w:szCs w:val="20"/>
          <w:lang w:val="en-GB"/>
        </w:rPr>
        <w:t>Planning and managing mar</w:t>
      </w:r>
      <w:r w:rsidR="004D2745" w:rsidRPr="00642E08">
        <w:rPr>
          <w:rFonts w:eastAsia="Times New Roman"/>
          <w:sz w:val="20"/>
          <w:szCs w:val="20"/>
          <w:lang w:val="en-GB"/>
        </w:rPr>
        <w:t>ke</w:t>
      </w:r>
      <w:r w:rsidR="00DD46D4" w:rsidRPr="00642E08">
        <w:rPr>
          <w:rFonts w:eastAsia="Times New Roman"/>
          <w:sz w:val="20"/>
          <w:szCs w:val="20"/>
          <w:lang w:val="en-GB"/>
        </w:rPr>
        <w:t>ting campaigns.</w:t>
      </w:r>
    </w:p>
    <w:p w:rsidR="001B35F0" w:rsidRPr="00642E08" w:rsidRDefault="001B35F0" w:rsidP="00642E08">
      <w:pPr>
        <w:pStyle w:val="ListParagraph"/>
        <w:numPr>
          <w:ilvl w:val="0"/>
          <w:numId w:val="15"/>
        </w:numPr>
        <w:spacing w:after="0" w:line="276" w:lineRule="auto"/>
        <w:rPr>
          <w:rFonts w:eastAsia="Times New Roman"/>
          <w:sz w:val="20"/>
          <w:szCs w:val="20"/>
          <w:lang w:val="en-GB"/>
        </w:rPr>
      </w:pPr>
      <w:r w:rsidRPr="00642E08">
        <w:rPr>
          <w:rFonts w:eastAsia="Times New Roman"/>
          <w:sz w:val="20"/>
          <w:szCs w:val="20"/>
        </w:rPr>
        <w:t>Finds ways to sel</w:t>
      </w:r>
      <w:r w:rsidR="00642E08">
        <w:rPr>
          <w:rFonts w:eastAsia="Times New Roman"/>
          <w:sz w:val="20"/>
          <w:szCs w:val="20"/>
        </w:rPr>
        <w:t>l products in the face to face</w:t>
      </w:r>
      <w:r w:rsidRPr="00642E08">
        <w:rPr>
          <w:rFonts w:eastAsia="Times New Roman"/>
          <w:sz w:val="20"/>
          <w:szCs w:val="20"/>
        </w:rPr>
        <w:t xml:space="preserve"> market</w:t>
      </w:r>
      <w:r w:rsidRPr="00642E08">
        <w:rPr>
          <w:rFonts w:eastAsia="Times New Roman"/>
          <w:sz w:val="20"/>
          <w:szCs w:val="20"/>
          <w:lang w:val="en-GB"/>
        </w:rPr>
        <w:t xml:space="preserve"> and online through email marketing and </w:t>
      </w:r>
      <w:proofErr w:type="spellStart"/>
      <w:r w:rsidRPr="00642E08">
        <w:rPr>
          <w:rFonts w:eastAsia="Times New Roman"/>
          <w:sz w:val="20"/>
          <w:szCs w:val="20"/>
          <w:lang w:val="en-GB"/>
        </w:rPr>
        <w:t>whatapp</w:t>
      </w:r>
      <w:proofErr w:type="spellEnd"/>
      <w:r w:rsidRPr="00642E08">
        <w:rPr>
          <w:rFonts w:eastAsia="Times New Roman"/>
          <w:sz w:val="20"/>
          <w:szCs w:val="20"/>
          <w:lang w:val="en-GB"/>
        </w:rPr>
        <w:t>.</w:t>
      </w:r>
    </w:p>
    <w:p w:rsidR="001D09F6" w:rsidRPr="00642E08" w:rsidRDefault="001B35F0" w:rsidP="00642E08">
      <w:pPr>
        <w:pStyle w:val="ListParagraph"/>
        <w:numPr>
          <w:ilvl w:val="0"/>
          <w:numId w:val="15"/>
        </w:numPr>
        <w:spacing w:after="0" w:line="276" w:lineRule="auto"/>
        <w:rPr>
          <w:rFonts w:eastAsia="Times New Roman"/>
          <w:sz w:val="20"/>
          <w:szCs w:val="20"/>
        </w:rPr>
      </w:pPr>
      <w:r w:rsidRPr="00642E08">
        <w:rPr>
          <w:rFonts w:eastAsia="Times New Roman"/>
          <w:sz w:val="20"/>
          <w:szCs w:val="20"/>
        </w:rPr>
        <w:t>Analyzes and creates a plan for engaging the target market.</w:t>
      </w:r>
    </w:p>
    <w:p w:rsidR="001D09F6" w:rsidRPr="00642E08" w:rsidRDefault="001D09F6" w:rsidP="00642E08">
      <w:pPr>
        <w:pStyle w:val="ListParagraph"/>
        <w:numPr>
          <w:ilvl w:val="0"/>
          <w:numId w:val="15"/>
        </w:numPr>
        <w:spacing w:after="0" w:line="276" w:lineRule="auto"/>
        <w:rPr>
          <w:rFonts w:eastAsia="Times New Roman"/>
          <w:sz w:val="20"/>
          <w:szCs w:val="20"/>
        </w:rPr>
      </w:pPr>
      <w:r w:rsidRPr="00642E08">
        <w:rPr>
          <w:rFonts w:eastAsia="Times New Roman"/>
          <w:sz w:val="20"/>
          <w:szCs w:val="20"/>
        </w:rPr>
        <w:t>Demonstrates superior time management skills and meets sales deadlines</w:t>
      </w:r>
    </w:p>
    <w:p w:rsidR="00DD46D4" w:rsidRPr="00642E08" w:rsidRDefault="00DD46D4" w:rsidP="00642E08">
      <w:pPr>
        <w:pStyle w:val="ListParagraph"/>
        <w:numPr>
          <w:ilvl w:val="0"/>
          <w:numId w:val="15"/>
        </w:numPr>
        <w:shd w:val="clear" w:color="auto" w:fill="FFFFFF"/>
        <w:spacing w:after="60" w:line="240" w:lineRule="auto"/>
        <w:rPr>
          <w:rFonts w:eastAsia="Times New Roman"/>
          <w:color w:val="222222"/>
          <w:sz w:val="20"/>
          <w:szCs w:val="20"/>
        </w:rPr>
      </w:pPr>
      <w:r w:rsidRPr="00642E08">
        <w:rPr>
          <w:rFonts w:eastAsia="Times New Roman"/>
          <w:color w:val="222222"/>
          <w:sz w:val="20"/>
          <w:szCs w:val="20"/>
        </w:rPr>
        <w:t>Dealing with customer queries and complaints.</w:t>
      </w:r>
    </w:p>
    <w:p w:rsidR="00DD46D4" w:rsidRPr="00642E08" w:rsidRDefault="00DD46D4" w:rsidP="00642E08">
      <w:pPr>
        <w:pStyle w:val="ListParagraph"/>
        <w:numPr>
          <w:ilvl w:val="0"/>
          <w:numId w:val="15"/>
        </w:numPr>
        <w:shd w:val="clear" w:color="auto" w:fill="FFFFFF"/>
        <w:spacing w:after="60" w:line="240" w:lineRule="auto"/>
        <w:rPr>
          <w:rFonts w:eastAsia="Times New Roman"/>
          <w:color w:val="222222"/>
          <w:sz w:val="20"/>
          <w:szCs w:val="20"/>
        </w:rPr>
      </w:pPr>
      <w:r w:rsidRPr="00642E08">
        <w:rPr>
          <w:rFonts w:eastAsia="Times New Roman"/>
          <w:color w:val="222222"/>
          <w:sz w:val="20"/>
          <w:szCs w:val="20"/>
        </w:rPr>
        <w:t>Overseeing pricing and stock control.</w:t>
      </w:r>
    </w:p>
    <w:p w:rsidR="00DD46D4" w:rsidRPr="00642E08" w:rsidRDefault="001B35F0" w:rsidP="00642E08">
      <w:pPr>
        <w:pStyle w:val="ListParagraph"/>
        <w:numPr>
          <w:ilvl w:val="0"/>
          <w:numId w:val="15"/>
        </w:numPr>
        <w:shd w:val="clear" w:color="auto" w:fill="FFFFFF"/>
        <w:spacing w:after="60" w:line="240" w:lineRule="auto"/>
        <w:rPr>
          <w:rFonts w:eastAsia="Times New Roman"/>
          <w:color w:val="222222"/>
          <w:sz w:val="20"/>
          <w:szCs w:val="20"/>
        </w:rPr>
      </w:pPr>
      <w:r w:rsidRPr="00642E08">
        <w:rPr>
          <w:rFonts w:eastAsia="Times New Roman"/>
          <w:color w:val="222222"/>
          <w:sz w:val="20"/>
          <w:szCs w:val="20"/>
        </w:rPr>
        <w:t>Maximizing profitability</w:t>
      </w:r>
      <w:r w:rsidR="00DD46D4" w:rsidRPr="00642E08">
        <w:rPr>
          <w:rFonts w:eastAsia="Times New Roman"/>
          <w:color w:val="222222"/>
          <w:sz w:val="20"/>
          <w:szCs w:val="20"/>
        </w:rPr>
        <w:t xml:space="preserve"> and setting/meeting sales targets, including motivating staff to do so.</w:t>
      </w:r>
    </w:p>
    <w:p w:rsidR="001B35F0" w:rsidRPr="00642E08" w:rsidRDefault="00DD46D4" w:rsidP="00642E08">
      <w:pPr>
        <w:pStyle w:val="ListParagraph"/>
        <w:numPr>
          <w:ilvl w:val="0"/>
          <w:numId w:val="15"/>
        </w:numPr>
        <w:shd w:val="clear" w:color="auto" w:fill="FFFFFF"/>
        <w:spacing w:after="60" w:line="240" w:lineRule="auto"/>
        <w:rPr>
          <w:rFonts w:eastAsia="Times New Roman"/>
          <w:color w:val="2D2D2D"/>
          <w:sz w:val="20"/>
          <w:szCs w:val="20"/>
        </w:rPr>
      </w:pPr>
      <w:r w:rsidRPr="00642E08">
        <w:rPr>
          <w:rFonts w:eastAsia="Times New Roman"/>
          <w:color w:val="2D2D2D"/>
          <w:sz w:val="20"/>
          <w:szCs w:val="20"/>
        </w:rPr>
        <w:t>Recruiting, interviewing, hiring, disciplining and firing staff at the store</w:t>
      </w:r>
    </w:p>
    <w:p w:rsidR="001B35F0" w:rsidRPr="00642E08" w:rsidRDefault="001B35F0" w:rsidP="00642E08">
      <w:pPr>
        <w:pStyle w:val="ListParagraph"/>
        <w:numPr>
          <w:ilvl w:val="0"/>
          <w:numId w:val="15"/>
        </w:numPr>
        <w:shd w:val="clear" w:color="auto" w:fill="FFFFFF"/>
        <w:spacing w:after="60" w:line="240" w:lineRule="auto"/>
        <w:rPr>
          <w:rFonts w:eastAsia="Times New Roman"/>
          <w:color w:val="2D2D2D"/>
          <w:sz w:val="20"/>
          <w:szCs w:val="20"/>
        </w:rPr>
      </w:pPr>
      <w:r w:rsidRPr="00642E08">
        <w:rPr>
          <w:rFonts w:eastAsia="Times New Roman"/>
          <w:color w:val="2D2D2D"/>
          <w:sz w:val="20"/>
          <w:szCs w:val="20"/>
        </w:rPr>
        <w:t>Evaluating staff based on performance-based metrics</w:t>
      </w:r>
    </w:p>
    <w:p w:rsidR="001B35F0" w:rsidRPr="00642E08" w:rsidRDefault="001B35F0" w:rsidP="00642E08">
      <w:pPr>
        <w:pStyle w:val="ListParagraph"/>
        <w:numPr>
          <w:ilvl w:val="0"/>
          <w:numId w:val="15"/>
        </w:numPr>
        <w:spacing w:after="0" w:line="276" w:lineRule="auto"/>
        <w:rPr>
          <w:rFonts w:eastAsia="Times New Roman"/>
          <w:sz w:val="20"/>
          <w:szCs w:val="20"/>
        </w:rPr>
      </w:pPr>
      <w:r w:rsidRPr="00642E08">
        <w:rPr>
          <w:rFonts w:eastAsia="Times New Roman"/>
          <w:sz w:val="20"/>
          <w:szCs w:val="20"/>
        </w:rPr>
        <w:t>Providing payroll information by collecting time and attendance records.</w:t>
      </w:r>
    </w:p>
    <w:p w:rsidR="00441577" w:rsidRPr="001D09F6" w:rsidRDefault="00441577" w:rsidP="00642E08">
      <w:pPr>
        <w:tabs>
          <w:tab w:val="left" w:pos="5370"/>
        </w:tabs>
        <w:spacing w:after="0" w:line="276" w:lineRule="auto"/>
        <w:ind w:firstLine="5370"/>
        <w:rPr>
          <w:rFonts w:eastAsia="Times New Roman"/>
          <w:sz w:val="20"/>
          <w:szCs w:val="20"/>
        </w:rPr>
      </w:pPr>
    </w:p>
    <w:p w:rsidR="005C0E20" w:rsidRPr="008B2655" w:rsidRDefault="00410D45">
      <w:pPr>
        <w:spacing w:after="0" w:line="120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201</w:t>
      </w:r>
      <w:r w:rsidR="00F207FF">
        <w:rPr>
          <w:rFonts w:eastAsia="Times New Roman"/>
          <w:b/>
          <w:sz w:val="20"/>
          <w:szCs w:val="20"/>
        </w:rPr>
        <w:t>7</w:t>
      </w:r>
      <w:r w:rsidR="001249B0" w:rsidRPr="008B2655">
        <w:rPr>
          <w:rFonts w:eastAsia="Times New Roman"/>
          <w:b/>
          <w:sz w:val="20"/>
          <w:szCs w:val="20"/>
        </w:rPr>
        <w:t>-201</w:t>
      </w:r>
      <w:r w:rsidR="00AF2C55">
        <w:rPr>
          <w:rFonts w:eastAsia="Times New Roman"/>
          <w:b/>
          <w:sz w:val="20"/>
          <w:szCs w:val="20"/>
        </w:rPr>
        <w:t>8</w:t>
      </w:r>
      <w:r>
        <w:rPr>
          <w:rFonts w:eastAsia="Times New Roman"/>
          <w:sz w:val="20"/>
          <w:szCs w:val="20"/>
        </w:rPr>
        <w:t xml:space="preserve">           </w:t>
      </w:r>
      <w:r w:rsidR="001249B0" w:rsidRPr="008B2655">
        <w:rPr>
          <w:rFonts w:ascii="Calibri" w:eastAsia="Calibri" w:hAnsi="Calibri" w:cs="Calibri"/>
          <w:b/>
          <w:sz w:val="20"/>
          <w:szCs w:val="20"/>
        </w:rPr>
        <w:t xml:space="preserve">Mustard Seed Micro Investment </w:t>
      </w:r>
    </w:p>
    <w:p w:rsidR="005C0E20" w:rsidRPr="008B2655" w:rsidRDefault="001249B0">
      <w:pPr>
        <w:spacing w:after="0" w:line="120" w:lineRule="auto"/>
        <w:rPr>
          <w:rFonts w:eastAsia="Times New Roman"/>
          <w:b/>
          <w:sz w:val="20"/>
          <w:szCs w:val="20"/>
        </w:rPr>
      </w:pPr>
      <w:r w:rsidRPr="008B2655">
        <w:rPr>
          <w:rFonts w:eastAsia="Times New Roman"/>
          <w:b/>
          <w:sz w:val="20"/>
          <w:szCs w:val="20"/>
        </w:rPr>
        <w:tab/>
        <w:t xml:space="preserve">         </w:t>
      </w:r>
      <w:r w:rsidR="00D61F71">
        <w:rPr>
          <w:rFonts w:eastAsia="Times New Roman"/>
          <w:b/>
          <w:sz w:val="20"/>
          <w:szCs w:val="20"/>
        </w:rPr>
        <w:t xml:space="preserve">    </w:t>
      </w:r>
      <w:r w:rsidRPr="008B2655">
        <w:rPr>
          <w:rFonts w:eastAsia="Times New Roman"/>
          <w:b/>
          <w:sz w:val="20"/>
          <w:szCs w:val="20"/>
        </w:rPr>
        <w:t xml:space="preserve"> </w:t>
      </w:r>
      <w:r w:rsidRPr="008B2655">
        <w:rPr>
          <w:rFonts w:eastAsia="Times New Roman"/>
          <w:b/>
          <w:i/>
          <w:sz w:val="20"/>
          <w:szCs w:val="20"/>
        </w:rPr>
        <w:t xml:space="preserve">Post </w:t>
      </w:r>
      <w:r w:rsidR="006072A8" w:rsidRPr="008B2655">
        <w:rPr>
          <w:rFonts w:eastAsia="Times New Roman"/>
          <w:b/>
          <w:i/>
          <w:sz w:val="20"/>
          <w:szCs w:val="20"/>
        </w:rPr>
        <w:t>Held:</w:t>
      </w:r>
      <w:r w:rsidR="006072A8">
        <w:rPr>
          <w:rFonts w:eastAsia="Times New Roman"/>
          <w:b/>
          <w:i/>
          <w:sz w:val="20"/>
          <w:szCs w:val="20"/>
        </w:rPr>
        <w:t xml:space="preserve"> Field </w:t>
      </w:r>
      <w:r w:rsidR="00521C38" w:rsidRPr="008B2655">
        <w:rPr>
          <w:rFonts w:ascii="Calibri" w:eastAsia="Calibri" w:hAnsi="Calibri" w:cs="Calibri"/>
          <w:b/>
          <w:sz w:val="20"/>
          <w:szCs w:val="20"/>
        </w:rPr>
        <w:t xml:space="preserve"> Marketer</w:t>
      </w:r>
      <w:r w:rsidRPr="008B2655"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:rsidR="005C0E20" w:rsidRPr="008B2655" w:rsidRDefault="001249B0">
      <w:pPr>
        <w:spacing w:after="0" w:line="120" w:lineRule="auto"/>
        <w:rPr>
          <w:rFonts w:eastAsia="Times New Roman"/>
          <w:b/>
          <w:sz w:val="20"/>
          <w:szCs w:val="20"/>
          <w:u w:val="single"/>
        </w:rPr>
      </w:pPr>
      <w:r w:rsidRPr="008B2655">
        <w:rPr>
          <w:rFonts w:eastAsia="Times New Roman"/>
          <w:b/>
          <w:sz w:val="20"/>
          <w:szCs w:val="20"/>
        </w:rPr>
        <w:tab/>
      </w:r>
      <w:r w:rsidRPr="008B2655">
        <w:rPr>
          <w:rFonts w:eastAsia="Times New Roman"/>
          <w:b/>
          <w:sz w:val="20"/>
          <w:szCs w:val="20"/>
        </w:rPr>
        <w:tab/>
      </w:r>
      <w:r w:rsidRPr="008B2655">
        <w:rPr>
          <w:rFonts w:eastAsia="Times New Roman"/>
          <w:b/>
          <w:sz w:val="20"/>
          <w:szCs w:val="20"/>
          <w:u w:val="single"/>
        </w:rPr>
        <w:t>Duties</w:t>
      </w:r>
    </w:p>
    <w:p w:rsidR="005C0E20" w:rsidRPr="008B2655" w:rsidRDefault="001249B0" w:rsidP="00D61F71">
      <w:pPr>
        <w:numPr>
          <w:ilvl w:val="0"/>
          <w:numId w:val="4"/>
        </w:numPr>
        <w:spacing w:after="0" w:line="276" w:lineRule="auto"/>
        <w:ind w:left="2160" w:hanging="360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Responsible for selling the company investment packages to wide range of client.</w:t>
      </w:r>
    </w:p>
    <w:p w:rsidR="005C0E20" w:rsidRPr="008B2655" w:rsidRDefault="001249B0" w:rsidP="00D61F71">
      <w:pPr>
        <w:numPr>
          <w:ilvl w:val="0"/>
          <w:numId w:val="4"/>
        </w:numPr>
        <w:spacing w:after="0" w:line="276" w:lineRule="auto"/>
        <w:ind w:left="2160" w:hanging="360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 xml:space="preserve">Responding quickly to customer </w:t>
      </w:r>
      <w:r w:rsidRPr="008B2655">
        <w:rPr>
          <w:rFonts w:eastAsia="Times New Roman"/>
          <w:sz w:val="20"/>
          <w:szCs w:val="20"/>
          <w:lang w:val="en-GB"/>
        </w:rPr>
        <w:t>enquire</w:t>
      </w:r>
      <w:r w:rsidRPr="008B2655">
        <w:rPr>
          <w:rFonts w:eastAsia="Times New Roman"/>
          <w:sz w:val="20"/>
          <w:szCs w:val="20"/>
        </w:rPr>
        <w:t xml:space="preserve"> made about </w:t>
      </w:r>
      <w:r w:rsidR="00E9550E" w:rsidRPr="008B2655">
        <w:rPr>
          <w:rFonts w:eastAsia="Times New Roman"/>
          <w:sz w:val="20"/>
          <w:szCs w:val="20"/>
        </w:rPr>
        <w:t>their</w:t>
      </w:r>
      <w:r w:rsidRPr="008B2655">
        <w:rPr>
          <w:rFonts w:eastAsia="Times New Roman"/>
          <w:sz w:val="20"/>
          <w:szCs w:val="20"/>
        </w:rPr>
        <w:t xml:space="preserve"> investment packages</w:t>
      </w:r>
    </w:p>
    <w:p w:rsidR="005C0E20" w:rsidRPr="008B2655" w:rsidRDefault="001249B0" w:rsidP="00D61F71">
      <w:pPr>
        <w:numPr>
          <w:ilvl w:val="0"/>
          <w:numId w:val="4"/>
        </w:numPr>
        <w:spacing w:after="0" w:line="276" w:lineRule="auto"/>
        <w:ind w:left="2160" w:hanging="360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Quickly follow up on all potential leads</w:t>
      </w:r>
    </w:p>
    <w:p w:rsidR="005C0E20" w:rsidRPr="008B2655" w:rsidRDefault="00E9550E" w:rsidP="00D61F71">
      <w:pPr>
        <w:numPr>
          <w:ilvl w:val="0"/>
          <w:numId w:val="4"/>
        </w:numPr>
        <w:spacing w:after="0" w:line="276" w:lineRule="auto"/>
        <w:ind w:left="2160" w:hanging="360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Advertising premium</w:t>
      </w:r>
      <w:r w:rsidR="001249B0" w:rsidRPr="008B2655">
        <w:rPr>
          <w:rFonts w:eastAsia="Times New Roman"/>
          <w:sz w:val="20"/>
          <w:szCs w:val="20"/>
        </w:rPr>
        <w:t xml:space="preserve"> </w:t>
      </w:r>
      <w:r w:rsidRPr="008B2655">
        <w:rPr>
          <w:rFonts w:eastAsia="Times New Roman"/>
          <w:sz w:val="20"/>
          <w:szCs w:val="20"/>
        </w:rPr>
        <w:t>package option</w:t>
      </w:r>
      <w:r w:rsidR="001249B0" w:rsidRPr="008B2655">
        <w:rPr>
          <w:rFonts w:eastAsia="Times New Roman"/>
          <w:sz w:val="20"/>
          <w:szCs w:val="20"/>
        </w:rPr>
        <w:t xml:space="preserve"> to customer</w:t>
      </w:r>
      <w:r w:rsidR="00156CD6">
        <w:rPr>
          <w:rFonts w:eastAsia="Times New Roman"/>
          <w:sz w:val="20"/>
          <w:szCs w:val="20"/>
        </w:rPr>
        <w:t>s</w:t>
      </w:r>
      <w:r w:rsidR="001249B0" w:rsidRPr="008B2655">
        <w:rPr>
          <w:rFonts w:eastAsia="Times New Roman"/>
          <w:sz w:val="20"/>
          <w:szCs w:val="20"/>
        </w:rPr>
        <w:t>.</w:t>
      </w:r>
    </w:p>
    <w:p w:rsidR="005C0E20" w:rsidRDefault="001249B0" w:rsidP="009141E1">
      <w:pPr>
        <w:numPr>
          <w:ilvl w:val="0"/>
          <w:numId w:val="4"/>
        </w:numPr>
        <w:spacing w:after="0" w:line="276" w:lineRule="auto"/>
        <w:ind w:left="2160" w:hanging="360"/>
        <w:rPr>
          <w:rFonts w:eastAsia="Times New Roman"/>
          <w:b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 xml:space="preserve">Maintaining </w:t>
      </w:r>
      <w:r w:rsidRPr="008B2655">
        <w:rPr>
          <w:rFonts w:eastAsia="Times New Roman"/>
          <w:sz w:val="20"/>
          <w:szCs w:val="20"/>
          <w:lang w:val="en-GB"/>
        </w:rPr>
        <w:t>accurate</w:t>
      </w:r>
      <w:r w:rsidRPr="008B2655">
        <w:rPr>
          <w:rFonts w:eastAsia="Times New Roman"/>
          <w:sz w:val="20"/>
          <w:szCs w:val="20"/>
        </w:rPr>
        <w:t xml:space="preserve"> and relevant customer administrative records.</w:t>
      </w:r>
    </w:p>
    <w:p w:rsidR="009141E1" w:rsidRPr="009141E1" w:rsidRDefault="009141E1" w:rsidP="009141E1">
      <w:pPr>
        <w:spacing w:after="0" w:line="276" w:lineRule="auto"/>
        <w:ind w:left="2160"/>
        <w:rPr>
          <w:rFonts w:eastAsia="Times New Roman"/>
          <w:b/>
          <w:sz w:val="20"/>
          <w:szCs w:val="20"/>
        </w:rPr>
      </w:pPr>
    </w:p>
    <w:p w:rsidR="005C0E20" w:rsidRPr="008B2655" w:rsidRDefault="001249B0" w:rsidP="00D61F71">
      <w:pPr>
        <w:spacing w:after="0" w:line="276" w:lineRule="auto"/>
        <w:rPr>
          <w:rFonts w:eastAsia="Times New Roman"/>
          <w:b/>
          <w:sz w:val="20"/>
          <w:szCs w:val="20"/>
        </w:rPr>
      </w:pPr>
      <w:r w:rsidRPr="008B2655">
        <w:rPr>
          <w:rFonts w:eastAsia="Times New Roman"/>
          <w:b/>
          <w:sz w:val="20"/>
          <w:szCs w:val="20"/>
        </w:rPr>
        <w:t>201</w:t>
      </w:r>
      <w:r w:rsidR="00CE644A">
        <w:rPr>
          <w:rFonts w:eastAsia="Times New Roman"/>
          <w:b/>
          <w:sz w:val="20"/>
          <w:szCs w:val="20"/>
          <w:lang w:val="en-GB"/>
        </w:rPr>
        <w:t>6</w:t>
      </w:r>
      <w:r w:rsidRPr="008B2655">
        <w:rPr>
          <w:rFonts w:eastAsia="Times New Roman"/>
          <w:b/>
          <w:sz w:val="20"/>
          <w:szCs w:val="20"/>
        </w:rPr>
        <w:t>-201</w:t>
      </w:r>
      <w:r w:rsidR="00CE644A">
        <w:rPr>
          <w:rFonts w:eastAsia="Times New Roman"/>
          <w:b/>
          <w:sz w:val="20"/>
          <w:szCs w:val="20"/>
          <w:lang w:val="en-GB"/>
        </w:rPr>
        <w:t>7</w:t>
      </w:r>
      <w:r w:rsidRPr="008B2655">
        <w:rPr>
          <w:rFonts w:eastAsia="Times New Roman"/>
          <w:b/>
          <w:sz w:val="20"/>
          <w:szCs w:val="20"/>
          <w:lang w:val="en-GB"/>
        </w:rPr>
        <w:t xml:space="preserve">     </w:t>
      </w:r>
      <w:r w:rsidRPr="008B2655">
        <w:rPr>
          <w:rFonts w:eastAsia="Times New Roman"/>
          <w:b/>
          <w:sz w:val="20"/>
          <w:szCs w:val="20"/>
        </w:rPr>
        <w:t>National Youth Service Corps (NYSC)</w:t>
      </w:r>
    </w:p>
    <w:p w:rsidR="005C0E20" w:rsidRPr="008B2655" w:rsidRDefault="00701470" w:rsidP="00D61F71">
      <w:pPr>
        <w:spacing w:after="0" w:line="276" w:lineRule="auto"/>
        <w:rPr>
          <w:rFonts w:eastAsia="Times New Roman"/>
          <w:b/>
          <w:sz w:val="20"/>
          <w:szCs w:val="20"/>
          <w:lang w:val="en-GB"/>
        </w:rPr>
      </w:pPr>
      <w:r>
        <w:rPr>
          <w:rFonts w:eastAsia="Times New Roman"/>
          <w:b/>
          <w:sz w:val="20"/>
          <w:szCs w:val="20"/>
        </w:rPr>
        <w:tab/>
        <w:t xml:space="preserve">       </w:t>
      </w:r>
      <w:proofErr w:type="spellStart"/>
      <w:r w:rsidR="001249B0" w:rsidRPr="008B2655">
        <w:rPr>
          <w:rFonts w:eastAsia="Times New Roman"/>
          <w:b/>
          <w:sz w:val="20"/>
          <w:szCs w:val="20"/>
          <w:lang w:val="en-GB"/>
        </w:rPr>
        <w:t>Onireke</w:t>
      </w:r>
      <w:proofErr w:type="spellEnd"/>
      <w:r w:rsidR="001249B0" w:rsidRPr="008B2655">
        <w:rPr>
          <w:rFonts w:eastAsia="Times New Roman"/>
          <w:b/>
          <w:sz w:val="20"/>
          <w:szCs w:val="20"/>
          <w:lang w:val="en-GB"/>
        </w:rPr>
        <w:t xml:space="preserve"> High </w:t>
      </w:r>
      <w:r w:rsidR="001249B0" w:rsidRPr="008B2655">
        <w:rPr>
          <w:rFonts w:eastAsia="Times New Roman"/>
          <w:b/>
          <w:sz w:val="20"/>
          <w:szCs w:val="20"/>
        </w:rPr>
        <w:t xml:space="preserve">School, </w:t>
      </w:r>
      <w:r w:rsidR="001249B0" w:rsidRPr="008B2655">
        <w:rPr>
          <w:rFonts w:eastAsia="Times New Roman"/>
          <w:b/>
          <w:sz w:val="20"/>
          <w:szCs w:val="20"/>
          <w:lang w:val="en-GB"/>
        </w:rPr>
        <w:t xml:space="preserve">Ibadan </w:t>
      </w:r>
    </w:p>
    <w:p w:rsidR="005C0E20" w:rsidRPr="008B2655" w:rsidRDefault="001249B0" w:rsidP="00D61F71">
      <w:pPr>
        <w:spacing w:after="0" w:line="276" w:lineRule="auto"/>
        <w:rPr>
          <w:rFonts w:eastAsia="Times New Roman"/>
          <w:b/>
          <w:sz w:val="20"/>
          <w:szCs w:val="20"/>
        </w:rPr>
      </w:pPr>
      <w:r w:rsidRPr="008B2655">
        <w:rPr>
          <w:rFonts w:eastAsia="Times New Roman"/>
          <w:b/>
          <w:sz w:val="20"/>
          <w:szCs w:val="20"/>
        </w:rPr>
        <w:tab/>
      </w:r>
      <w:r w:rsidR="00701470">
        <w:rPr>
          <w:rFonts w:eastAsia="Times New Roman"/>
          <w:b/>
          <w:sz w:val="20"/>
          <w:szCs w:val="20"/>
        </w:rPr>
        <w:t xml:space="preserve">      </w:t>
      </w:r>
      <w:r w:rsidRPr="008B2655">
        <w:rPr>
          <w:rFonts w:eastAsia="Times New Roman"/>
          <w:b/>
          <w:i/>
          <w:sz w:val="20"/>
          <w:szCs w:val="20"/>
        </w:rPr>
        <w:t>Post Held:</w:t>
      </w:r>
      <w:r w:rsidRPr="008B2655">
        <w:rPr>
          <w:rFonts w:eastAsia="Times New Roman"/>
          <w:b/>
          <w:sz w:val="20"/>
          <w:szCs w:val="20"/>
        </w:rPr>
        <w:t xml:space="preserve"> Commerce Teacher</w:t>
      </w:r>
    </w:p>
    <w:p w:rsidR="005C0E20" w:rsidRPr="008B2655" w:rsidRDefault="00701470" w:rsidP="00D61F71">
      <w:pPr>
        <w:spacing w:after="0" w:line="276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                    </w:t>
      </w:r>
      <w:r w:rsidR="001249B0" w:rsidRPr="000E6A6B">
        <w:rPr>
          <w:rFonts w:eastAsia="Times New Roman"/>
          <w:b/>
          <w:sz w:val="20"/>
          <w:szCs w:val="20"/>
        </w:rPr>
        <w:t xml:space="preserve"> </w:t>
      </w:r>
      <w:r w:rsidR="001249B0" w:rsidRPr="008B2655">
        <w:rPr>
          <w:rFonts w:eastAsia="Times New Roman"/>
          <w:b/>
          <w:sz w:val="20"/>
          <w:szCs w:val="20"/>
        </w:rPr>
        <w:t>Duties</w:t>
      </w:r>
    </w:p>
    <w:p w:rsidR="005C0E20" w:rsidRPr="008B2655" w:rsidRDefault="001249B0" w:rsidP="00D61F71">
      <w:pPr>
        <w:numPr>
          <w:ilvl w:val="0"/>
          <w:numId w:val="5"/>
        </w:numPr>
        <w:spacing w:after="0" w:line="276" w:lineRule="auto"/>
        <w:ind w:left="2160" w:hanging="360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Teaching Senior Secondary School (SS2&amp;3) Student on Commerce.</w:t>
      </w:r>
    </w:p>
    <w:p w:rsidR="005C0E20" w:rsidRPr="008B2655" w:rsidRDefault="001249B0" w:rsidP="00D61F71">
      <w:pPr>
        <w:numPr>
          <w:ilvl w:val="0"/>
          <w:numId w:val="5"/>
        </w:numPr>
        <w:spacing w:after="0" w:line="276" w:lineRule="auto"/>
        <w:ind w:left="2160" w:hanging="360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Updating student attendance records and monitoring students’ academic progress.</w:t>
      </w:r>
    </w:p>
    <w:p w:rsidR="005C0E20" w:rsidRPr="008B2655" w:rsidRDefault="001249B0" w:rsidP="00D61F71">
      <w:pPr>
        <w:numPr>
          <w:ilvl w:val="0"/>
          <w:numId w:val="5"/>
        </w:numPr>
        <w:spacing w:after="0" w:line="276" w:lineRule="auto"/>
        <w:ind w:left="2160" w:hanging="360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Maintain a tidy and orderly classroom.</w:t>
      </w:r>
    </w:p>
    <w:p w:rsidR="005C0E20" w:rsidRPr="00F83B0E" w:rsidRDefault="001249B0" w:rsidP="00D61F71">
      <w:pPr>
        <w:numPr>
          <w:ilvl w:val="0"/>
          <w:numId w:val="5"/>
        </w:numPr>
        <w:spacing w:after="0" w:line="276" w:lineRule="auto"/>
        <w:ind w:left="2160" w:hanging="360"/>
        <w:rPr>
          <w:rFonts w:eastAsia="Times New Roman"/>
          <w:b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And other official functions as instructed by the Head of Department.</w:t>
      </w:r>
    </w:p>
    <w:p w:rsidR="00F83B0E" w:rsidRPr="008B2655" w:rsidRDefault="00F83B0E" w:rsidP="00F83B0E">
      <w:pPr>
        <w:spacing w:after="0" w:line="276" w:lineRule="auto"/>
        <w:ind w:left="2160"/>
        <w:rPr>
          <w:rFonts w:eastAsia="Times New Roman"/>
          <w:b/>
          <w:sz w:val="20"/>
          <w:szCs w:val="20"/>
        </w:rPr>
      </w:pPr>
    </w:p>
    <w:p w:rsidR="005C0E20" w:rsidRPr="008B2655" w:rsidRDefault="001249B0" w:rsidP="00D61F71">
      <w:pPr>
        <w:spacing w:after="0" w:line="276" w:lineRule="auto"/>
        <w:rPr>
          <w:rFonts w:eastAsia="Times New Roman"/>
          <w:b/>
          <w:sz w:val="20"/>
          <w:szCs w:val="20"/>
          <w:u w:val="single"/>
        </w:rPr>
      </w:pPr>
      <w:r w:rsidRPr="008B2655">
        <w:rPr>
          <w:rFonts w:eastAsia="Times New Roman"/>
          <w:b/>
          <w:sz w:val="20"/>
          <w:szCs w:val="20"/>
          <w:u w:val="single"/>
        </w:rPr>
        <w:t>PERSONAL INTEREST</w:t>
      </w:r>
    </w:p>
    <w:p w:rsidR="005C0E20" w:rsidRDefault="001249B0" w:rsidP="00D61F71">
      <w:pPr>
        <w:spacing w:after="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Reading, Travelling, Football.</w:t>
      </w:r>
    </w:p>
    <w:p w:rsidR="00F83B0E" w:rsidRPr="008B2655" w:rsidRDefault="00F83B0E" w:rsidP="00D61F71">
      <w:pPr>
        <w:spacing w:after="0" w:line="276" w:lineRule="auto"/>
        <w:rPr>
          <w:rFonts w:eastAsia="Times New Roman"/>
          <w:b/>
          <w:sz w:val="20"/>
          <w:szCs w:val="20"/>
          <w:u w:val="single"/>
        </w:rPr>
      </w:pPr>
    </w:p>
    <w:p w:rsidR="005C0E20" w:rsidRPr="008B2655" w:rsidRDefault="001249B0" w:rsidP="00D61F71">
      <w:pPr>
        <w:spacing w:after="0" w:line="276" w:lineRule="auto"/>
        <w:rPr>
          <w:rFonts w:eastAsia="Times New Roman"/>
          <w:b/>
          <w:sz w:val="20"/>
          <w:szCs w:val="20"/>
          <w:u w:val="single"/>
        </w:rPr>
      </w:pPr>
      <w:r w:rsidRPr="008B2655">
        <w:rPr>
          <w:rFonts w:eastAsia="Times New Roman"/>
          <w:b/>
          <w:sz w:val="20"/>
          <w:szCs w:val="20"/>
          <w:u w:val="single"/>
        </w:rPr>
        <w:t>REFEREE</w:t>
      </w:r>
    </w:p>
    <w:p w:rsidR="005C0E20" w:rsidRPr="008B2655" w:rsidRDefault="001249B0" w:rsidP="00D61F71">
      <w:pPr>
        <w:spacing w:after="0" w:line="276" w:lineRule="auto"/>
        <w:rPr>
          <w:rFonts w:eastAsia="Times New Roman"/>
          <w:sz w:val="20"/>
          <w:szCs w:val="20"/>
        </w:rPr>
      </w:pPr>
      <w:r w:rsidRPr="008B2655">
        <w:rPr>
          <w:rFonts w:eastAsia="Times New Roman"/>
          <w:sz w:val="20"/>
          <w:szCs w:val="20"/>
        </w:rPr>
        <w:t>Available on request.</w:t>
      </w:r>
    </w:p>
    <w:p w:rsidR="005C0E20" w:rsidRPr="008B2655" w:rsidRDefault="005C0E20">
      <w:pPr>
        <w:spacing w:after="220" w:line="276" w:lineRule="auto"/>
        <w:rPr>
          <w:rFonts w:eastAsia="Times New Roman"/>
          <w:sz w:val="20"/>
          <w:szCs w:val="20"/>
        </w:rPr>
      </w:pPr>
    </w:p>
    <w:p w:rsidR="005C0E20" w:rsidRPr="008B2655" w:rsidRDefault="005C0E20">
      <w:pPr>
        <w:rPr>
          <w:rFonts w:ascii="Calibri" w:eastAsia="Calibri" w:hAnsi="Calibri" w:cs="Calibri"/>
          <w:sz w:val="20"/>
          <w:szCs w:val="20"/>
        </w:rPr>
      </w:pPr>
    </w:p>
    <w:p w:rsidR="005C0E20" w:rsidRPr="008B2655" w:rsidRDefault="005C0E20">
      <w:pPr>
        <w:rPr>
          <w:rFonts w:ascii="Calibri" w:eastAsia="Calibri" w:hAnsi="Calibri" w:cs="Calibri"/>
          <w:sz w:val="20"/>
          <w:szCs w:val="20"/>
        </w:rPr>
      </w:pPr>
    </w:p>
    <w:p w:rsidR="005C0E20" w:rsidRPr="008B2655" w:rsidRDefault="005C0E20">
      <w:pPr>
        <w:rPr>
          <w:rFonts w:ascii="Calibri" w:eastAsia="Calibri" w:hAnsi="Calibri" w:cs="Calibri"/>
          <w:sz w:val="20"/>
          <w:szCs w:val="20"/>
        </w:rPr>
      </w:pPr>
    </w:p>
    <w:p w:rsidR="005C0E20" w:rsidRPr="008B2655" w:rsidRDefault="005C0E20">
      <w:pPr>
        <w:rPr>
          <w:rFonts w:ascii="Calibri" w:eastAsia="Calibri" w:hAnsi="Calibri" w:cs="Calibri"/>
          <w:sz w:val="20"/>
          <w:szCs w:val="20"/>
        </w:rPr>
      </w:pPr>
    </w:p>
    <w:p w:rsidR="005C0E20" w:rsidRPr="008B2655" w:rsidRDefault="005C0E20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sectPr w:rsidR="005C0E20" w:rsidRPr="008B2655" w:rsidSect="005C0E20">
      <w:pgSz w:w="11906" w:h="16838"/>
      <w:pgMar w:top="1440" w:right="1440" w:bottom="144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D5F67DD"/>
    <w:multiLevelType w:val="singleLevel"/>
    <w:tmpl w:val="AD5F67DD"/>
    <w:lvl w:ilvl="0">
      <w:start w:val="2019"/>
      <w:numFmt w:val="decimal"/>
      <w:suff w:val="space"/>
      <w:lvlText w:val="%1-"/>
      <w:lvlJc w:val="left"/>
    </w:lvl>
  </w:abstractNum>
  <w:abstractNum w:abstractNumId="1" w15:restartNumberingAfterBreak="0">
    <w:nsid w:val="BF205925"/>
    <w:multiLevelType w:val="singleLevel"/>
    <w:tmpl w:val="BF205925"/>
    <w:lvl w:ilvl="0">
      <w:start w:val="1"/>
      <w:numFmt w:val="bullet"/>
      <w:lvlText w:val="•"/>
      <w:lvlJc w:val="left"/>
    </w:lvl>
  </w:abstractNum>
  <w:abstractNum w:abstractNumId="2" w15:restartNumberingAfterBreak="0">
    <w:nsid w:val="CF092B84"/>
    <w:multiLevelType w:val="singleLevel"/>
    <w:tmpl w:val="CF092B84"/>
    <w:lvl w:ilvl="0">
      <w:start w:val="1"/>
      <w:numFmt w:val="bullet"/>
      <w:lvlText w:val="•"/>
      <w:lvlJc w:val="left"/>
    </w:lvl>
  </w:abstractNum>
  <w:abstractNum w:abstractNumId="3" w15:restartNumberingAfterBreak="0">
    <w:nsid w:val="0053208E"/>
    <w:multiLevelType w:val="singleLevel"/>
    <w:tmpl w:val="0053208E"/>
    <w:lvl w:ilvl="0">
      <w:start w:val="1"/>
      <w:numFmt w:val="bullet"/>
      <w:lvlText w:val="•"/>
      <w:lvlJc w:val="left"/>
    </w:lvl>
  </w:abstractNum>
  <w:abstractNum w:abstractNumId="4" w15:restartNumberingAfterBreak="0">
    <w:nsid w:val="14290C45"/>
    <w:multiLevelType w:val="multilevel"/>
    <w:tmpl w:val="B626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55435A"/>
    <w:multiLevelType w:val="multilevel"/>
    <w:tmpl w:val="34C61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600BC8"/>
    <w:multiLevelType w:val="multilevel"/>
    <w:tmpl w:val="5FBA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554DC5"/>
    <w:multiLevelType w:val="multilevel"/>
    <w:tmpl w:val="8EC6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F26672"/>
    <w:multiLevelType w:val="hybridMultilevel"/>
    <w:tmpl w:val="E8B64EDE"/>
    <w:lvl w:ilvl="0" w:tplc="040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9" w15:restartNumberingAfterBreak="0">
    <w:nsid w:val="1F12287A"/>
    <w:multiLevelType w:val="multilevel"/>
    <w:tmpl w:val="318A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CE7A31"/>
    <w:multiLevelType w:val="hybridMultilevel"/>
    <w:tmpl w:val="13C60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83A69"/>
    <w:multiLevelType w:val="multilevel"/>
    <w:tmpl w:val="1B702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7DD29A7"/>
    <w:multiLevelType w:val="multilevel"/>
    <w:tmpl w:val="278A4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F0083"/>
    <w:multiLevelType w:val="multilevel"/>
    <w:tmpl w:val="A6B28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ADCABA"/>
    <w:multiLevelType w:val="singleLevel"/>
    <w:tmpl w:val="59ADCABA"/>
    <w:lvl w:ilvl="0">
      <w:start w:val="1"/>
      <w:numFmt w:val="bullet"/>
      <w:lvlText w:val="•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4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  <w:num w:numId="11">
    <w:abstractNumId w:val="11"/>
  </w:num>
  <w:num w:numId="12">
    <w:abstractNumId w:val="12"/>
  </w:num>
  <w:num w:numId="13">
    <w:abstractNumId w:val="6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defaultTabStop w:val="7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456"/>
    <w:rsid w:val="0009195C"/>
    <w:rsid w:val="000B0CBC"/>
    <w:rsid w:val="000E6A6B"/>
    <w:rsid w:val="000E7E17"/>
    <w:rsid w:val="00120FE7"/>
    <w:rsid w:val="001249B0"/>
    <w:rsid w:val="00131145"/>
    <w:rsid w:val="00156CD6"/>
    <w:rsid w:val="00166CCE"/>
    <w:rsid w:val="001674D1"/>
    <w:rsid w:val="00177234"/>
    <w:rsid w:val="001B0CA6"/>
    <w:rsid w:val="001B35F0"/>
    <w:rsid w:val="001C680D"/>
    <w:rsid w:val="001D09F6"/>
    <w:rsid w:val="00243DC3"/>
    <w:rsid w:val="00296EAD"/>
    <w:rsid w:val="002B70BA"/>
    <w:rsid w:val="00373786"/>
    <w:rsid w:val="00385FC0"/>
    <w:rsid w:val="003D75C4"/>
    <w:rsid w:val="003F0612"/>
    <w:rsid w:val="00410D45"/>
    <w:rsid w:val="00441577"/>
    <w:rsid w:val="004A09B1"/>
    <w:rsid w:val="004D2745"/>
    <w:rsid w:val="004E7236"/>
    <w:rsid w:val="00512C95"/>
    <w:rsid w:val="005138BD"/>
    <w:rsid w:val="00521C38"/>
    <w:rsid w:val="0053202E"/>
    <w:rsid w:val="005338FF"/>
    <w:rsid w:val="00577CBB"/>
    <w:rsid w:val="00594844"/>
    <w:rsid w:val="005C0E20"/>
    <w:rsid w:val="005D6A33"/>
    <w:rsid w:val="005E5361"/>
    <w:rsid w:val="005E6AC3"/>
    <w:rsid w:val="006072A8"/>
    <w:rsid w:val="00631848"/>
    <w:rsid w:val="00642E08"/>
    <w:rsid w:val="00654B13"/>
    <w:rsid w:val="006753A0"/>
    <w:rsid w:val="00686906"/>
    <w:rsid w:val="00701470"/>
    <w:rsid w:val="00724BAF"/>
    <w:rsid w:val="007E2627"/>
    <w:rsid w:val="007E7252"/>
    <w:rsid w:val="00801BEF"/>
    <w:rsid w:val="00801E86"/>
    <w:rsid w:val="00825AAD"/>
    <w:rsid w:val="008928C9"/>
    <w:rsid w:val="008B2655"/>
    <w:rsid w:val="008E2F11"/>
    <w:rsid w:val="008E5DFC"/>
    <w:rsid w:val="009141E1"/>
    <w:rsid w:val="00946029"/>
    <w:rsid w:val="009625DC"/>
    <w:rsid w:val="00967F9E"/>
    <w:rsid w:val="00993C04"/>
    <w:rsid w:val="009B4AE8"/>
    <w:rsid w:val="009E042F"/>
    <w:rsid w:val="00A824EA"/>
    <w:rsid w:val="00A90885"/>
    <w:rsid w:val="00A979DC"/>
    <w:rsid w:val="00AB78D4"/>
    <w:rsid w:val="00AE1965"/>
    <w:rsid w:val="00AE4DA0"/>
    <w:rsid w:val="00AE7AD7"/>
    <w:rsid w:val="00AF2C55"/>
    <w:rsid w:val="00B260C2"/>
    <w:rsid w:val="00B62FB6"/>
    <w:rsid w:val="00B80B57"/>
    <w:rsid w:val="00B87BCD"/>
    <w:rsid w:val="00BA00AE"/>
    <w:rsid w:val="00BF7E69"/>
    <w:rsid w:val="00C1089F"/>
    <w:rsid w:val="00C47361"/>
    <w:rsid w:val="00C7415D"/>
    <w:rsid w:val="00CA0456"/>
    <w:rsid w:val="00CA4E94"/>
    <w:rsid w:val="00CD408D"/>
    <w:rsid w:val="00CE644A"/>
    <w:rsid w:val="00D3046F"/>
    <w:rsid w:val="00D33B8C"/>
    <w:rsid w:val="00D61F71"/>
    <w:rsid w:val="00D723E9"/>
    <w:rsid w:val="00D8221C"/>
    <w:rsid w:val="00D863E0"/>
    <w:rsid w:val="00DA1BB7"/>
    <w:rsid w:val="00DA6864"/>
    <w:rsid w:val="00DC35AC"/>
    <w:rsid w:val="00DD46D4"/>
    <w:rsid w:val="00DE0914"/>
    <w:rsid w:val="00DE3B76"/>
    <w:rsid w:val="00DF5B6B"/>
    <w:rsid w:val="00E9550E"/>
    <w:rsid w:val="00F00F34"/>
    <w:rsid w:val="00F06382"/>
    <w:rsid w:val="00F207FF"/>
    <w:rsid w:val="00F26047"/>
    <w:rsid w:val="00F83B0E"/>
    <w:rsid w:val="00F85503"/>
    <w:rsid w:val="00FB24A7"/>
    <w:rsid w:val="00FB5281"/>
    <w:rsid w:val="074F396E"/>
    <w:rsid w:val="0BBE1BE6"/>
    <w:rsid w:val="0F6C0903"/>
    <w:rsid w:val="132A676C"/>
    <w:rsid w:val="16FD2DEE"/>
    <w:rsid w:val="174406AE"/>
    <w:rsid w:val="1B4C7E48"/>
    <w:rsid w:val="20471148"/>
    <w:rsid w:val="2494225F"/>
    <w:rsid w:val="24C818D3"/>
    <w:rsid w:val="29C4735C"/>
    <w:rsid w:val="2C57431E"/>
    <w:rsid w:val="2F5E5B38"/>
    <w:rsid w:val="334423E8"/>
    <w:rsid w:val="3BE03C86"/>
    <w:rsid w:val="3D0B5024"/>
    <w:rsid w:val="3FB73E16"/>
    <w:rsid w:val="449A598C"/>
    <w:rsid w:val="4EA77C59"/>
    <w:rsid w:val="578104DF"/>
    <w:rsid w:val="5C2C628F"/>
    <w:rsid w:val="60D44D19"/>
    <w:rsid w:val="61FE270E"/>
    <w:rsid w:val="6C8B2E40"/>
    <w:rsid w:val="70844FE1"/>
    <w:rsid w:val="761F7875"/>
    <w:rsid w:val="7AEA1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5908E7"/>
  <w15:docId w15:val="{D1DF9F26-5C91-6743-AD97-CCAD6D88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0E20"/>
    <w:pPr>
      <w:spacing w:after="160" w:line="259" w:lineRule="auto"/>
    </w:pPr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rsid w:val="005C0E2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138BD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XCREDIT</dc:creator>
  <cp:lastModifiedBy>Guest User</cp:lastModifiedBy>
  <cp:revision>23</cp:revision>
  <dcterms:created xsi:type="dcterms:W3CDTF">2021-04-10T16:06:00Z</dcterms:created>
  <dcterms:modified xsi:type="dcterms:W3CDTF">2021-04-12T12:01:00Z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